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192" w:rsidRDefault="000405C5">
      <w:r>
        <w:rPr>
          <w:noProof/>
        </w:rPr>
        <mc:AlternateContent>
          <mc:Choice Requires="wps">
            <w:drawing>
              <wp:anchor distT="0" distB="0" distL="114300" distR="114300" simplePos="0" relativeHeight="251591167" behindDoc="1" locked="0" layoutInCell="1" allowOverlap="1" wp14:anchorId="24700E58" wp14:editId="79E31D68">
                <wp:simplePos x="0" y="0"/>
                <wp:positionH relativeFrom="page">
                  <wp:posOffset>-9525</wp:posOffset>
                </wp:positionH>
                <wp:positionV relativeFrom="page">
                  <wp:posOffset>-95250</wp:posOffset>
                </wp:positionV>
                <wp:extent cx="7955280" cy="10149840"/>
                <wp:effectExtent l="0" t="0" r="7620" b="3810"/>
                <wp:wrapNone/>
                <wp:docPr id="16" name="Rectangle 16"/>
                <wp:cNvGraphicFramePr/>
                <a:graphic xmlns:a="http://schemas.openxmlformats.org/drawingml/2006/main">
                  <a:graphicData uri="http://schemas.microsoft.com/office/word/2010/wordprocessingShape">
                    <wps:wsp>
                      <wps:cNvSpPr/>
                      <wps:spPr>
                        <a:xfrm>
                          <a:off x="0" y="0"/>
                          <a:ext cx="7955280" cy="10149840"/>
                        </a:xfrm>
                        <a:prstGeom prst="rect">
                          <a:avLst/>
                        </a:prstGeom>
                        <a:solidFill>
                          <a:srgbClr val="F0EEE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75pt;margin-top:-7.5pt;width:626.4pt;height:799.2pt;z-index:-25172531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" fillcolor="#f0eee9" stroked="f" strokeweight="2pt">
                <v:textbox inset="0,0,0,0"/>
                <w10:wrap anchorx="page" anchory="page"/>
              </v:rect>
            </w:pict>
          </mc:Fallback>
        </mc:AlternateContent>
      </w:r>
      <w:r w:rsidR="00045EBF">
        <w:rPr>
          <w:noProof/>
        </w:rPr>
        <w:drawing>
          <wp:anchor distT="0" distB="0" distL="114300" distR="114300" simplePos="0" relativeHeight="251723264" behindDoc="0" locked="0" layoutInCell="1" allowOverlap="1" wp14:anchorId="18EC1E03" wp14:editId="35481D0D">
            <wp:simplePos x="0" y="0"/>
            <wp:positionH relativeFrom="page">
              <wp:posOffset>914400</wp:posOffset>
            </wp:positionH>
            <wp:positionV relativeFrom="page">
              <wp:posOffset>113030</wp:posOffset>
            </wp:positionV>
            <wp:extent cx="457200" cy="4572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9" cstate="print">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margin">
              <wp14:pctWidth>0</wp14:pctWidth>
            </wp14:sizeRelH>
            <wp14:sizeRelV relativeFrom="margin">
              <wp14:pctHeight>0</wp14:pctHeight>
            </wp14:sizeRelV>
          </wp:anchor>
        </w:drawing>
      </w:r>
      <w:r w:rsidR="005031F7">
        <w:rPr>
          <w:noProof/>
        </w:rPr>
        <mc:AlternateContent>
          <mc:Choice Requires="wps">
            <w:drawing>
              <wp:anchor distT="0" distB="0" distL="114300" distR="114300" simplePos="0" relativeHeight="251661824" behindDoc="0" locked="0" layoutInCell="1" allowOverlap="1" wp14:anchorId="2A8F4BE6" wp14:editId="565F77AB">
                <wp:simplePos x="0" y="0"/>
                <wp:positionH relativeFrom="page">
                  <wp:posOffset>-91440</wp:posOffset>
                </wp:positionH>
                <wp:positionV relativeFrom="page">
                  <wp:posOffset>-95794</wp:posOffset>
                </wp:positionV>
                <wp:extent cx="7955280" cy="777240"/>
                <wp:effectExtent l="0" t="0" r="0" b="0"/>
                <wp:wrapNone/>
                <wp:docPr id="9" name="Rectangle 9"/>
                <wp:cNvGraphicFramePr/>
                <a:graphic xmlns:a="http://schemas.openxmlformats.org/drawingml/2006/main">
                  <a:graphicData uri="http://schemas.microsoft.com/office/word/2010/wordprocessingShape">
                    <wps:wsp>
                      <wps:cNvSpPr/>
                      <wps:spPr>
                        <a:xfrm>
                          <a:off x="0" y="0"/>
                          <a:ext cx="7955280" cy="777240"/>
                        </a:xfrm>
                        <a:prstGeom prst="rect">
                          <a:avLst/>
                        </a:prstGeom>
                        <a:solidFill>
                          <a:srgbClr val="0077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7.2pt;margin-top:-7.55pt;width:626.4pt;height:61.2pt;z-index:25166182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" fillcolor="#007749" stroked="f" strokeweight="2pt">
                <v:textbox inset="0,0,0,0"/>
                <w10:wrap anchorx="page" anchory="page"/>
              </v:rect>
            </w:pict>
          </mc:Fallback>
        </mc:AlternateContent>
      </w:r>
      <w:r w:rsidR="00120754" w:rsidRPr="00907579">
        <w:rPr>
          <w:noProof/>
        </w:rPr>
        <w:drawing>
          <wp:anchor distT="0" distB="0" distL="114300" distR="114300" simplePos="0" relativeHeight="251726336" behindDoc="0" locked="0" layoutInCell="1" allowOverlap="1" wp14:anchorId="277EAF0B" wp14:editId="420DFD42">
            <wp:simplePos x="0" y="0"/>
            <wp:positionH relativeFrom="page">
              <wp:posOffset>5029200</wp:posOffset>
            </wp:positionH>
            <wp:positionV relativeFrom="page">
              <wp:posOffset>9482455</wp:posOffset>
            </wp:positionV>
            <wp:extent cx="1828800" cy="256032"/>
            <wp:effectExtent l="0" t="0" r="0" b="0"/>
            <wp:wrapNone/>
            <wp:docPr id="20" name="Picture 20"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picture containing shap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28800" cy="256032"/>
                    </a:xfrm>
                    <a:prstGeom prst="rect">
                      <a:avLst/>
                    </a:prstGeom>
                  </pic:spPr>
                </pic:pic>
              </a:graphicData>
            </a:graphic>
            <wp14:sizeRelH relativeFrom="margin">
              <wp14:pctWidth>0</wp14:pctWidth>
            </wp14:sizeRelH>
            <wp14:sizeRelV relativeFrom="margin">
              <wp14:pctHeight>0</wp14:pctHeight>
            </wp14:sizeRelV>
          </wp:anchor>
        </w:drawing>
      </w:r>
      <w:r w:rsidR="003B1057">
        <w:rPr>
          <w:noProof/>
        </w:rPr>
        <mc:AlternateContent>
          <mc:Choice Requires="wps">
            <w:drawing>
              <wp:anchor distT="0" distB="0" distL="114300" distR="114300" simplePos="0" relativeHeight="251724288" behindDoc="0" locked="0" layoutInCell="1" allowOverlap="1" wp14:anchorId="2DB992A9" wp14:editId="433C3463">
                <wp:simplePos x="0" y="0"/>
                <wp:positionH relativeFrom="page">
                  <wp:posOffset>5029200</wp:posOffset>
                </wp:positionH>
                <wp:positionV relativeFrom="page">
                  <wp:posOffset>114300</wp:posOffset>
                </wp:positionV>
                <wp:extent cx="1828800" cy="45720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828800" cy="457200"/>
                        </a:xfrm>
                        <a:prstGeom prst="rect">
                          <a:avLst/>
                        </a:prstGeom>
                        <a:noFill/>
                        <a:ln w="6350">
                          <a:noFill/>
                        </a:ln>
                      </wps:spPr>
                      <wps:txbx>
                        <w:txbxContent>
                          <w:p w:rsidR="00811911" w:rsidRPr="00B01DD5" w:rsidRDefault="00811911" w:rsidP="003B1057">
                            <w:pPr>
                              <w:ind w:left="0"/>
                              <w:jc w:val="right"/>
                              <w:rPr>
                                <w:rFonts w:ascii="Century Gothic" w:hAnsi="Century Gothic" w:cs="Futura Medium"/>
                                <w:color w:val="FFFFFF" w:themeColor="background1"/>
                                <w:sz w:val="40"/>
                                <w:szCs w:val="40"/>
                              </w:rPr>
                            </w:pPr>
                            <w:r>
                              <w:rPr>
                                <w:rFonts w:ascii="Century Gothic" w:hAnsi="Century Gothic" w:cs="Futura Medium"/>
                                <w:color w:val="FFFFFF" w:themeColor="background1"/>
                                <w:sz w:val="40"/>
                                <w:szCs w:val="40"/>
                              </w:rPr>
                              <w:t>W</w:t>
                            </w:r>
                            <w:r w:rsidRPr="00B01DD5">
                              <w:rPr>
                                <w:rFonts w:ascii="Century Gothic" w:hAnsi="Century Gothic" w:cs="Futura Medium"/>
                                <w:color w:val="FFFFFF" w:themeColor="background1"/>
                                <w:sz w:val="40"/>
                                <w:szCs w:val="40"/>
                              </w:rPr>
                              <w:t xml:space="preserve">MS </w:t>
                            </w:r>
                            <w:r>
                              <w:rPr>
                                <w:rFonts w:ascii="Century Gothic" w:hAnsi="Century Gothic" w:cs="Futura Medium"/>
                                <w:color w:val="FFFFFF" w:themeColor="background1"/>
                                <w:sz w:val="40"/>
                                <w:szCs w:val="40"/>
                              </w:rPr>
                              <w:t>11.2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396pt;margin-top:9pt;width:2in;height:36pt;z-index:251724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" filled="f" stroked="f" strokeweight=".5pt">
                <v:textbox>
                  <w:txbxContent>
                    <w:p w:rsidR="00811911" w:rsidRPr="00B01DD5" w:rsidRDefault="00811911" w:rsidP="003B1057">
                      <w:pPr>
                        <w:ind w:left="0"/>
                        <w:jc w:val="right"/>
                        <w:rPr>
                          <w:rFonts w:ascii="Century Gothic" w:hAnsi="Century Gothic" w:cs="Futura Medium"/>
                          <w:color w:val="FFFFFF" w:themeColor="background1"/>
                          <w:sz w:val="40"/>
                          <w:szCs w:val="40"/>
                        </w:rPr>
                      </w:pPr>
                      <w:r>
                        <w:rPr>
                          <w:rFonts w:ascii="Century Gothic" w:hAnsi="Century Gothic" w:cs="Futura Medium"/>
                          <w:color w:val="FFFFFF" w:themeColor="background1"/>
                          <w:sz w:val="40"/>
                          <w:szCs w:val="40"/>
                        </w:rPr>
                        <w:t>W</w:t>
                      </w:r>
                      <w:r w:rsidRPr="00B01DD5">
                        <w:rPr>
                          <w:rFonts w:ascii="Century Gothic" w:hAnsi="Century Gothic" w:cs="Futura Medium"/>
                          <w:color w:val="FFFFFF" w:themeColor="background1"/>
                          <w:sz w:val="40"/>
                          <w:szCs w:val="40"/>
                        </w:rPr>
                        <w:t xml:space="preserve">MS </w:t>
                      </w:r>
                      <w:r>
                        <w:rPr>
                          <w:rFonts w:ascii="Century Gothic" w:hAnsi="Century Gothic" w:cs="Futura Medium"/>
                          <w:color w:val="FFFFFF" w:themeColor="background1"/>
                          <w:sz w:val="40"/>
                          <w:szCs w:val="40"/>
                        </w:rPr>
                        <w:t>11.2</w:t>
                      </w:r>
                    </w:p>
                  </w:txbxContent>
                </v:textbox>
                <w10:wrap anchorx="page" anchory="page"/>
              </v:shape>
            </w:pict>
          </mc:Fallback>
        </mc:AlternateContent>
      </w:r>
      <w:r w:rsidR="00430575">
        <w:rPr>
          <w:noProof/>
        </w:rPr>
        <mc:AlternateContent>
          <mc:Choice Requires="wps">
            <w:drawing>
              <wp:anchor distT="0" distB="0" distL="114300" distR="114300" simplePos="0" relativeHeight="251592192" behindDoc="0" locked="0" layoutInCell="1" allowOverlap="1" wp14:anchorId="77B28F61" wp14:editId="18337F24">
                <wp:simplePos x="0" y="0"/>
                <wp:positionH relativeFrom="margin">
                  <wp:posOffset>0</wp:posOffset>
                </wp:positionH>
                <wp:positionV relativeFrom="margin">
                  <wp:posOffset>0</wp:posOffset>
                </wp:positionV>
                <wp:extent cx="5943600" cy="1371600"/>
                <wp:effectExtent l="0" t="0" r="0" b="0"/>
                <wp:wrapTight wrapText="bothSides">
                  <wp:wrapPolygon edited="0">
                    <wp:start x="0" y="0"/>
                    <wp:lineTo x="21600" y="0"/>
                    <wp:lineTo x="21600" y="21600"/>
                    <wp:lineTo x="0" y="21600"/>
                    <wp:lineTo x="0" y="0"/>
                  </wp:wrapPolygon>
                </wp:wrapTight>
                <wp:docPr id="6" name="Text Box 20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1911" w:rsidRPr="004534B3" w:rsidRDefault="00811911" w:rsidP="007870B4">
                            <w:pPr>
                              <w:pStyle w:val="TutorialHeading"/>
                              <w:rPr>
                                <w:rFonts w:ascii="Arial Narrow" w:hAnsi="Arial Narrow" w:cs="Arial"/>
                                <w:iCs/>
                                <w:sz w:val="26"/>
                                <w:szCs w:val="26"/>
                              </w:rPr>
                            </w:pPr>
                            <w:r>
                              <w:rPr>
                                <w:rFonts w:ascii="Arial Narrow" w:hAnsi="Arial Narrow" w:cs="Arial"/>
                                <w:iCs/>
                                <w:sz w:val="26"/>
                                <w:szCs w:val="26"/>
                              </w:rPr>
                              <w:t>W</w:t>
                            </w:r>
                            <w:r w:rsidRPr="004534B3">
                              <w:rPr>
                                <w:rFonts w:ascii="Arial Narrow" w:hAnsi="Arial Narrow" w:cs="Arial"/>
                                <w:iCs/>
                                <w:sz w:val="26"/>
                                <w:szCs w:val="26"/>
                              </w:rPr>
                              <w:t xml:space="preserve">MS </w:t>
                            </w:r>
                            <w:r>
                              <w:rPr>
                                <w:rFonts w:ascii="Arial Narrow" w:hAnsi="Arial Narrow" w:cs="Arial"/>
                                <w:iCs/>
                                <w:sz w:val="26"/>
                                <w:szCs w:val="26"/>
                              </w:rPr>
                              <w:t>11.2</w:t>
                            </w:r>
                            <w:r w:rsidRPr="004534B3">
                              <w:rPr>
                                <w:rFonts w:ascii="Arial Narrow" w:hAnsi="Arial Narrow" w:cs="Arial"/>
                                <w:iCs/>
                                <w:sz w:val="26"/>
                                <w:szCs w:val="26"/>
                              </w:rPr>
                              <w:t xml:space="preserve"> Tutorial</w:t>
                            </w:r>
                          </w:p>
                          <w:p w:rsidR="00811911" w:rsidRDefault="00811911" w:rsidP="00EF3FB0">
                            <w:pPr>
                              <w:pStyle w:val="TutorialDescription"/>
                              <w:rPr>
                                <w:rFonts w:ascii="Arial" w:hAnsi="Arial" w:cs="Arial"/>
                                <w:b/>
                                <w:i/>
                                <w:color w:val="auto"/>
                                <w:sz w:val="34"/>
                                <w:szCs w:val="34"/>
                              </w:rPr>
                            </w:pPr>
                            <w:r>
                              <w:rPr>
                                <w:rFonts w:ascii="Arial" w:hAnsi="Arial" w:cs="Arial"/>
                                <w:b/>
                                <w:i/>
                                <w:color w:val="auto"/>
                                <w:sz w:val="34"/>
                                <w:szCs w:val="34"/>
                              </w:rPr>
                              <w:t>Permafrost in GSSHA</w:t>
                            </w:r>
                          </w:p>
                          <w:p w:rsidR="00811911" w:rsidRPr="004534B3" w:rsidRDefault="00811911" w:rsidP="00EF3FB0">
                            <w:pPr>
                              <w:pStyle w:val="TutorialDescription"/>
                              <w:rPr>
                                <w:rFonts w:ascii="Arial" w:hAnsi="Arial" w:cs="Arial"/>
                              </w:rPr>
                            </w:pPr>
                            <w:r>
                              <w:rPr>
                                <w:rFonts w:ascii="Arial" w:hAnsi="Arial" w:cs="Arial"/>
                                <w:color w:val="807F7D"/>
                                <w:szCs w:val="30"/>
                              </w:rPr>
                              <w:t>Modeling permafrost in GSSHA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99" o:spid="_x0000_s1027" type="#_x0000_t202" style="position:absolute;left:0;text-align:left;margin-left:0;margin-top:0;width:468pt;height:108pt;z-index:25159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" filled="f" stroked="f">
                <v:textbox inset="0,0,0,0">
                  <w:txbxContent>
                    <w:p w:rsidR="00811911" w:rsidRPr="004534B3" w:rsidRDefault="00811911" w:rsidP="007870B4">
                      <w:pPr>
                        <w:pStyle w:val="TutorialHeading"/>
                        <w:rPr>
                          <w:rFonts w:ascii="Arial Narrow" w:hAnsi="Arial Narrow" w:cs="Arial"/>
                          <w:iCs/>
                          <w:sz w:val="26"/>
                          <w:szCs w:val="26"/>
                        </w:rPr>
                      </w:pPr>
                      <w:r>
                        <w:rPr>
                          <w:rFonts w:ascii="Arial Narrow" w:hAnsi="Arial Narrow" w:cs="Arial"/>
                          <w:iCs/>
                          <w:sz w:val="26"/>
                          <w:szCs w:val="26"/>
                        </w:rPr>
                        <w:t>W</w:t>
                      </w:r>
                      <w:r w:rsidRPr="004534B3">
                        <w:rPr>
                          <w:rFonts w:ascii="Arial Narrow" w:hAnsi="Arial Narrow" w:cs="Arial"/>
                          <w:iCs/>
                          <w:sz w:val="26"/>
                          <w:szCs w:val="26"/>
                        </w:rPr>
                        <w:t xml:space="preserve">MS </w:t>
                      </w:r>
                      <w:r>
                        <w:rPr>
                          <w:rFonts w:ascii="Arial Narrow" w:hAnsi="Arial Narrow" w:cs="Arial"/>
                          <w:iCs/>
                          <w:sz w:val="26"/>
                          <w:szCs w:val="26"/>
                        </w:rPr>
                        <w:t>11.2</w:t>
                      </w:r>
                      <w:r w:rsidRPr="004534B3">
                        <w:rPr>
                          <w:rFonts w:ascii="Arial Narrow" w:hAnsi="Arial Narrow" w:cs="Arial"/>
                          <w:iCs/>
                          <w:sz w:val="26"/>
                          <w:szCs w:val="26"/>
                        </w:rPr>
                        <w:t xml:space="preserve"> Tutorial</w:t>
                      </w:r>
                    </w:p>
                    <w:p w:rsidR="00811911" w:rsidRDefault="00811911" w:rsidP="00EF3FB0">
                      <w:pPr>
                        <w:pStyle w:val="TutorialDescription"/>
                        <w:rPr>
                          <w:rFonts w:ascii="Arial" w:hAnsi="Arial" w:cs="Arial"/>
                          <w:b/>
                          <w:i/>
                          <w:color w:val="auto"/>
                          <w:sz w:val="34"/>
                          <w:szCs w:val="34"/>
                        </w:rPr>
                      </w:pPr>
                      <w:r>
                        <w:rPr>
                          <w:rFonts w:ascii="Arial" w:hAnsi="Arial" w:cs="Arial"/>
                          <w:b/>
                          <w:i/>
                          <w:color w:val="auto"/>
                          <w:sz w:val="34"/>
                          <w:szCs w:val="34"/>
                        </w:rPr>
                        <w:t>Permafrost in GSSHA</w:t>
                      </w:r>
                    </w:p>
                    <w:p w:rsidR="00811911" w:rsidRPr="004534B3" w:rsidRDefault="00811911" w:rsidP="00EF3FB0">
                      <w:pPr>
                        <w:pStyle w:val="TutorialDescription"/>
                        <w:rPr>
                          <w:rFonts w:ascii="Arial" w:hAnsi="Arial" w:cs="Arial"/>
                        </w:rPr>
                      </w:pPr>
                      <w:r>
                        <w:rPr>
                          <w:rFonts w:ascii="Arial" w:hAnsi="Arial" w:cs="Arial"/>
                          <w:color w:val="807F7D"/>
                          <w:szCs w:val="30"/>
                        </w:rPr>
                        <w:t>Modeling permafrost in GSSHA</w:t>
                      </w:r>
                    </w:p>
                  </w:txbxContent>
                </v:textbox>
                <w10:wrap type="tight" anchorx="margin" anchory="margin"/>
              </v:shape>
            </w:pict>
          </mc:Fallback>
        </mc:AlternateContent>
      </w:r>
      <w:r w:rsidR="00430575">
        <w:rPr>
          <w:noProof/>
        </w:rPr>
        <mc:AlternateContent>
          <mc:Choice Requires="wps">
            <w:drawing>
              <wp:anchor distT="0" distB="0" distL="114300" distR="114300" simplePos="0" relativeHeight="251593216" behindDoc="0" locked="0" layoutInCell="1" allowOverlap="1" wp14:anchorId="0AA14825" wp14:editId="68597287">
                <wp:simplePos x="0" y="0"/>
                <wp:positionH relativeFrom="margin">
                  <wp:posOffset>0</wp:posOffset>
                </wp:positionH>
                <wp:positionV relativeFrom="margin">
                  <wp:posOffset>4572000</wp:posOffset>
                </wp:positionV>
                <wp:extent cx="5943600" cy="1024255"/>
                <wp:effectExtent l="0" t="0" r="0" b="0"/>
                <wp:wrapTight wrapText="bothSides">
                  <wp:wrapPolygon edited="0">
                    <wp:start x="0" y="0"/>
                    <wp:lineTo x="21600" y="0"/>
                    <wp:lineTo x="21600" y="21600"/>
                    <wp:lineTo x="0" y="21600"/>
                    <wp:lineTo x="0" y="0"/>
                  </wp:wrapPolygon>
                </wp:wrapTight>
                <wp:docPr id="5" name="Text Box 2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024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1911" w:rsidRPr="00655AB4" w:rsidRDefault="00811911" w:rsidP="009D54CB">
                            <w:pPr>
                              <w:pStyle w:val="ObjectivesHeading"/>
                              <w:spacing w:after="120"/>
                              <w:rPr>
                                <w:rFonts w:cs="Arial"/>
                                <w:sz w:val="26"/>
                                <w:szCs w:val="26"/>
                              </w:rPr>
                            </w:pPr>
                            <w:r w:rsidRPr="00655AB4">
                              <w:rPr>
                                <w:rFonts w:cs="Arial"/>
                                <w:color w:val="000000" w:themeColor="text1"/>
                                <w:sz w:val="26"/>
                                <w:szCs w:val="26"/>
                              </w:rPr>
                              <w:t>Objectives</w:t>
                            </w:r>
                            <w:r w:rsidRPr="00655AB4">
                              <w:rPr>
                                <w:rFonts w:cs="Arial"/>
                                <w:noProof/>
                                <w:color w:val="000000" w:themeColor="text1"/>
                                <w:sz w:val="26"/>
                                <w:szCs w:val="26"/>
                              </w:rPr>
                              <w:t xml:space="preserve"> </w:t>
                            </w:r>
                          </w:p>
                          <w:p w:rsidR="00811911" w:rsidRPr="00655AB4" w:rsidRDefault="00811911" w:rsidP="004874CD">
                            <w:pPr>
                              <w:pStyle w:val="Objectives"/>
                              <w:rPr>
                                <w:rFonts w:cs="Arial"/>
                                <w:szCs w:val="20"/>
                              </w:rPr>
                            </w:pPr>
                            <w:r>
                              <w:t xml:space="preserve">Build on a </w:t>
                            </w:r>
                            <w:r w:rsidR="00AB69D9">
                              <w:t>long-term</w:t>
                            </w:r>
                            <w:r>
                              <w:t xml:space="preserve"> GSSHA model to simulate permafrost</w:t>
                            </w:r>
                            <w:r w:rsidRPr="004874CD">
                              <w:rPr>
                                <w:rFonts w:cs="Arial"/>
                                <w:szCs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00" o:spid="_x0000_s1028" type="#_x0000_t202" style="position:absolute;left:0;text-align:left;margin-left:0;margin-top:5in;width:468pt;height:80.65pt;z-index:251593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" filled="f" stroked="f">
                <v:textbox inset="0,0,0,0">
                  <w:txbxContent>
                    <w:p w:rsidR="00811911" w:rsidRPr="00655AB4" w:rsidRDefault="00811911" w:rsidP="009D54CB">
                      <w:pPr>
                        <w:pStyle w:val="ObjectivesHeading"/>
                        <w:spacing w:after="120"/>
                        <w:rPr>
                          <w:rFonts w:cs="Arial"/>
                          <w:sz w:val="26"/>
                          <w:szCs w:val="26"/>
                        </w:rPr>
                      </w:pPr>
                      <w:r w:rsidRPr="00655AB4">
                        <w:rPr>
                          <w:rFonts w:cs="Arial"/>
                          <w:color w:val="000000" w:themeColor="text1"/>
                          <w:sz w:val="26"/>
                          <w:szCs w:val="26"/>
                        </w:rPr>
                        <w:t>Objectives</w:t>
                      </w:r>
                      <w:r w:rsidRPr="00655AB4">
                        <w:rPr>
                          <w:rFonts w:cs="Arial"/>
                          <w:noProof/>
                          <w:color w:val="000000" w:themeColor="text1"/>
                          <w:sz w:val="26"/>
                          <w:szCs w:val="26"/>
                        </w:rPr>
                        <w:t xml:space="preserve"> </w:t>
                      </w:r>
                    </w:p>
                    <w:p w:rsidR="00811911" w:rsidRPr="00655AB4" w:rsidRDefault="00811911" w:rsidP="004874CD">
                      <w:pPr>
                        <w:pStyle w:val="Objectives"/>
                        <w:rPr>
                          <w:rFonts w:cs="Arial"/>
                          <w:szCs w:val="20"/>
                        </w:rPr>
                      </w:pPr>
                      <w:r>
                        <w:t xml:space="preserve">Build on a </w:t>
                      </w:r>
                      <w:r w:rsidR="00AB69D9">
                        <w:t>long-term</w:t>
                      </w:r>
                      <w:r>
                        <w:t xml:space="preserve"> GSSHA model to simulate permafrost</w:t>
                      </w:r>
                      <w:r w:rsidRPr="004874CD">
                        <w:rPr>
                          <w:rFonts w:cs="Arial"/>
                          <w:szCs w:val="20"/>
                        </w:rPr>
                        <w:t>.</w:t>
                      </w:r>
                    </w:p>
                  </w:txbxContent>
                </v:textbox>
                <w10:wrap type="tight" anchorx="margin" anchory="margin"/>
              </v:shape>
            </w:pict>
          </mc:Fallback>
        </mc:AlternateContent>
      </w:r>
      <w:r w:rsidR="00430575">
        <w:rPr>
          <w:noProof/>
        </w:rPr>
        <mc:AlternateContent>
          <mc:Choice Requires="wps">
            <w:drawing>
              <wp:anchor distT="0" distB="0" distL="114300" distR="114300" simplePos="0" relativeHeight="251596288" behindDoc="0" locked="0" layoutInCell="1" allowOverlap="1" wp14:anchorId="4A8BA2FF" wp14:editId="69F8F770">
                <wp:simplePos x="0" y="0"/>
                <wp:positionH relativeFrom="column">
                  <wp:posOffset>4114800</wp:posOffset>
                </wp:positionH>
                <wp:positionV relativeFrom="margin">
                  <wp:posOffset>5715000</wp:posOffset>
                </wp:positionV>
                <wp:extent cx="1828800" cy="1257300"/>
                <wp:effectExtent l="0" t="0" r="0" b="0"/>
                <wp:wrapTight wrapText="bothSides">
                  <wp:wrapPolygon edited="0">
                    <wp:start x="0" y="0"/>
                    <wp:lineTo x="21600" y="0"/>
                    <wp:lineTo x="21600" y="21600"/>
                    <wp:lineTo x="0" y="21600"/>
                    <wp:lineTo x="0" y="0"/>
                  </wp:wrapPolygon>
                </wp:wrapTight>
                <wp:docPr id="4" name="Text Box 2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1911" w:rsidRPr="00045EBF" w:rsidRDefault="00811911" w:rsidP="009D54CB">
                            <w:pPr>
                              <w:pStyle w:val="Requirements"/>
                              <w:spacing w:after="120"/>
                              <w:rPr>
                                <w:rFonts w:ascii="Arial" w:hAnsi="Arial" w:cs="Arial"/>
                                <w:color w:val="007749"/>
                                <w:sz w:val="26"/>
                                <w:szCs w:val="26"/>
                              </w:rPr>
                            </w:pPr>
                            <w:r w:rsidRPr="00045EBF">
                              <w:rPr>
                                <w:rFonts w:ascii="Arial" w:hAnsi="Arial" w:cs="Arial"/>
                                <w:color w:val="007749"/>
                                <w:sz w:val="26"/>
                                <w:szCs w:val="26"/>
                              </w:rPr>
                              <w:t>Time</w:t>
                            </w:r>
                          </w:p>
                          <w:p w:rsidR="00811911" w:rsidRPr="00BC20C3" w:rsidRDefault="00811911" w:rsidP="00705B5E">
                            <w:pPr>
                              <w:pStyle w:val="ListRequirements"/>
                            </w:pPr>
                            <w:r>
                              <w:t>20–30 minutes</w:t>
                            </w:r>
                          </w:p>
                          <w:p w:rsidR="00811911" w:rsidRPr="00655AB4" w:rsidRDefault="00811911" w:rsidP="007870B4">
                            <w:pPr>
                              <w:rPr>
                                <w:rFonts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03" o:spid="_x0000_s1029" type="#_x0000_t202" style="position:absolute;left:0;text-align:left;margin-left:324pt;margin-top:450pt;width:2in;height:99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" filled="f" stroked="f">
                <v:textbox inset="0,0,0,0">
                  <w:txbxContent>
                    <w:p w:rsidR="00811911" w:rsidRPr="00045EBF" w:rsidRDefault="00811911" w:rsidP="009D54CB">
                      <w:pPr>
                        <w:pStyle w:val="Requirements"/>
                        <w:spacing w:after="120"/>
                        <w:rPr>
                          <w:rFonts w:ascii="Arial" w:hAnsi="Arial" w:cs="Arial"/>
                          <w:color w:val="007749"/>
                          <w:sz w:val="26"/>
                          <w:szCs w:val="26"/>
                        </w:rPr>
                      </w:pPr>
                      <w:r w:rsidRPr="00045EBF">
                        <w:rPr>
                          <w:rFonts w:ascii="Arial" w:hAnsi="Arial" w:cs="Arial"/>
                          <w:color w:val="007749"/>
                          <w:sz w:val="26"/>
                          <w:szCs w:val="26"/>
                        </w:rPr>
                        <w:t>Time</w:t>
                      </w:r>
                    </w:p>
                    <w:p w:rsidR="00811911" w:rsidRPr="00BC20C3" w:rsidRDefault="00811911" w:rsidP="00705B5E">
                      <w:pPr>
                        <w:pStyle w:val="ListRequirements"/>
                      </w:pPr>
                      <w:r>
                        <w:t>20–30 minutes</w:t>
                      </w:r>
                    </w:p>
                    <w:p w:rsidR="00811911" w:rsidRPr="00655AB4" w:rsidRDefault="00811911" w:rsidP="007870B4">
                      <w:pPr>
                        <w:rPr>
                          <w:rFonts w:cs="Arial"/>
                        </w:rPr>
                      </w:pPr>
                    </w:p>
                  </w:txbxContent>
                </v:textbox>
                <w10:wrap type="tight" anchory="margin"/>
              </v:shape>
            </w:pict>
          </mc:Fallback>
        </mc:AlternateContent>
      </w:r>
      <w:r w:rsidR="00430575">
        <w:rPr>
          <w:noProof/>
        </w:rPr>
        <mc:AlternateContent>
          <mc:Choice Requires="wps">
            <w:drawing>
              <wp:anchor distT="0" distB="0" distL="114300" distR="114300" simplePos="0" relativeHeight="251595264" behindDoc="0" locked="0" layoutInCell="1" allowOverlap="1" wp14:anchorId="0F39659F" wp14:editId="27FC47C0">
                <wp:simplePos x="0" y="0"/>
                <wp:positionH relativeFrom="column">
                  <wp:posOffset>2057400</wp:posOffset>
                </wp:positionH>
                <wp:positionV relativeFrom="margin">
                  <wp:posOffset>5715000</wp:posOffset>
                </wp:positionV>
                <wp:extent cx="1828800" cy="1257300"/>
                <wp:effectExtent l="0" t="0" r="0" b="0"/>
                <wp:wrapTight wrapText="bothSides">
                  <wp:wrapPolygon edited="0">
                    <wp:start x="0" y="0"/>
                    <wp:lineTo x="21600" y="0"/>
                    <wp:lineTo x="21600" y="21600"/>
                    <wp:lineTo x="0" y="21600"/>
                    <wp:lineTo x="0" y="0"/>
                  </wp:wrapPolygon>
                </wp:wrapTight>
                <wp:docPr id="3" name="Text Box 2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1911" w:rsidRPr="00045EBF" w:rsidRDefault="00811911" w:rsidP="009D54CB">
                            <w:pPr>
                              <w:pStyle w:val="Requirements"/>
                              <w:spacing w:after="120"/>
                              <w:rPr>
                                <w:rFonts w:ascii="Arial" w:hAnsi="Arial" w:cs="Arial"/>
                                <w:color w:val="007749"/>
                                <w:sz w:val="26"/>
                                <w:szCs w:val="26"/>
                              </w:rPr>
                            </w:pPr>
                            <w:r w:rsidRPr="00045EBF">
                              <w:rPr>
                                <w:rFonts w:ascii="Arial" w:hAnsi="Arial" w:cs="Arial"/>
                                <w:color w:val="007749"/>
                                <w:sz w:val="26"/>
                                <w:szCs w:val="26"/>
                              </w:rPr>
                              <w:t>Required Components</w:t>
                            </w:r>
                          </w:p>
                          <w:p w:rsidR="00811911" w:rsidRDefault="00811911" w:rsidP="004B7A03">
                            <w:pPr>
                              <w:pStyle w:val="ListRequirements"/>
                            </w:pPr>
                            <w:r>
                              <w:t>WMS Core</w:t>
                            </w:r>
                          </w:p>
                          <w:p w:rsidR="00811911" w:rsidRDefault="00811911" w:rsidP="004B7A03">
                            <w:pPr>
                              <w:pStyle w:val="ListRequirements"/>
                            </w:pPr>
                            <w:r>
                              <w:t>GSSHA Model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02" o:spid="_x0000_s1030" type="#_x0000_t202" style="position:absolute;left:0;text-align:left;margin-left:162pt;margin-top:450pt;width:2in;height:99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" filled="f" stroked="f">
                <v:textbox inset="0,0,0,0">
                  <w:txbxContent>
                    <w:p w:rsidR="00811911" w:rsidRPr="00045EBF" w:rsidRDefault="00811911" w:rsidP="009D54CB">
                      <w:pPr>
                        <w:pStyle w:val="Requirements"/>
                        <w:spacing w:after="120"/>
                        <w:rPr>
                          <w:rFonts w:ascii="Arial" w:hAnsi="Arial" w:cs="Arial"/>
                          <w:color w:val="007749"/>
                          <w:sz w:val="26"/>
                          <w:szCs w:val="26"/>
                        </w:rPr>
                      </w:pPr>
                      <w:r w:rsidRPr="00045EBF">
                        <w:rPr>
                          <w:rFonts w:ascii="Arial" w:hAnsi="Arial" w:cs="Arial"/>
                          <w:color w:val="007749"/>
                          <w:sz w:val="26"/>
                          <w:szCs w:val="26"/>
                        </w:rPr>
                        <w:t>Required Components</w:t>
                      </w:r>
                    </w:p>
                    <w:p w:rsidR="00811911" w:rsidRDefault="00811911" w:rsidP="004B7A03">
                      <w:pPr>
                        <w:pStyle w:val="ListRequirements"/>
                      </w:pPr>
                      <w:r>
                        <w:t>WMS Core</w:t>
                      </w:r>
                    </w:p>
                    <w:p w:rsidR="00811911" w:rsidRDefault="00811911" w:rsidP="004B7A03">
                      <w:pPr>
                        <w:pStyle w:val="ListRequirements"/>
                      </w:pPr>
                      <w:r>
                        <w:t>GSSHA Model</w:t>
                      </w:r>
                    </w:p>
                  </w:txbxContent>
                </v:textbox>
                <w10:wrap type="tight" anchory="margin"/>
              </v:shape>
            </w:pict>
          </mc:Fallback>
        </mc:AlternateContent>
      </w:r>
      <w:r w:rsidR="00430575">
        <w:rPr>
          <w:noProof/>
        </w:rPr>
        <mc:AlternateContent>
          <mc:Choice Requires="wps">
            <w:drawing>
              <wp:anchor distT="0" distB="0" distL="114300" distR="114300" simplePos="0" relativeHeight="251594240" behindDoc="0" locked="0" layoutInCell="1" allowOverlap="1" wp14:anchorId="14595311" wp14:editId="41D45D23">
                <wp:simplePos x="0" y="0"/>
                <wp:positionH relativeFrom="column">
                  <wp:posOffset>0</wp:posOffset>
                </wp:positionH>
                <wp:positionV relativeFrom="margin">
                  <wp:posOffset>5715000</wp:posOffset>
                </wp:positionV>
                <wp:extent cx="1828800" cy="1257300"/>
                <wp:effectExtent l="0" t="0" r="0" b="0"/>
                <wp:wrapTight wrapText="bothSides">
                  <wp:wrapPolygon edited="0">
                    <wp:start x="0" y="0"/>
                    <wp:lineTo x="0" y="21382"/>
                    <wp:lineTo x="21450" y="21382"/>
                    <wp:lineTo x="21450" y="0"/>
                    <wp:lineTo x="0" y="0"/>
                  </wp:wrapPolygon>
                </wp:wrapTight>
                <wp:docPr id="2" name="Text Box 2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1911" w:rsidRPr="00045EBF" w:rsidRDefault="00811911" w:rsidP="009D54CB">
                            <w:pPr>
                              <w:pStyle w:val="Requirements"/>
                              <w:spacing w:after="120"/>
                              <w:rPr>
                                <w:rFonts w:ascii="Arial" w:hAnsi="Arial" w:cs="Arial"/>
                                <w:color w:val="007749"/>
                                <w:sz w:val="26"/>
                                <w:szCs w:val="26"/>
                              </w:rPr>
                            </w:pPr>
                            <w:r w:rsidRPr="00045EBF">
                              <w:rPr>
                                <w:rFonts w:ascii="Arial" w:hAnsi="Arial" w:cs="Arial"/>
                                <w:color w:val="007749"/>
                                <w:sz w:val="26"/>
                                <w:szCs w:val="26"/>
                              </w:rPr>
                              <w:t>Prerequisite Tutorials</w:t>
                            </w:r>
                          </w:p>
                          <w:p w:rsidR="00811911" w:rsidRPr="002E11A9" w:rsidRDefault="00811911" w:rsidP="002E11A9">
                            <w:pPr>
                              <w:pStyle w:val="ListRequirements"/>
                              <w:rPr>
                                <w:rFonts w:cs="Arial"/>
                                <w:szCs w:val="20"/>
                              </w:rPr>
                            </w:pPr>
                            <w:r>
                              <w:t>Long-Term Simulations in GSSHA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01" o:spid="_x0000_s1031" type="#_x0000_t202" style="position:absolute;left:0;text-align:left;margin-left:0;margin-top:450pt;width:2in;height:99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" filled="f" stroked="f">
                <v:textbox inset="0,0,0,0">
                  <w:txbxContent>
                    <w:p w:rsidR="00811911" w:rsidRPr="00045EBF" w:rsidRDefault="00811911" w:rsidP="009D54CB">
                      <w:pPr>
                        <w:pStyle w:val="Requirements"/>
                        <w:spacing w:after="120"/>
                        <w:rPr>
                          <w:rFonts w:ascii="Arial" w:hAnsi="Arial" w:cs="Arial"/>
                          <w:color w:val="007749"/>
                          <w:sz w:val="26"/>
                          <w:szCs w:val="26"/>
                        </w:rPr>
                      </w:pPr>
                      <w:r w:rsidRPr="00045EBF">
                        <w:rPr>
                          <w:rFonts w:ascii="Arial" w:hAnsi="Arial" w:cs="Arial"/>
                          <w:color w:val="007749"/>
                          <w:sz w:val="26"/>
                          <w:szCs w:val="26"/>
                        </w:rPr>
                        <w:t>Prerequisite Tutorials</w:t>
                      </w:r>
                    </w:p>
                    <w:p w:rsidR="00811911" w:rsidRPr="002E11A9" w:rsidRDefault="00811911" w:rsidP="002E11A9">
                      <w:pPr>
                        <w:pStyle w:val="ListRequirements"/>
                        <w:rPr>
                          <w:rFonts w:cs="Arial"/>
                          <w:szCs w:val="20"/>
                        </w:rPr>
                      </w:pPr>
                      <w:r>
                        <w:t>Long-Term Simulations in GSSHA</w:t>
                      </w:r>
                    </w:p>
                  </w:txbxContent>
                </v:textbox>
                <w10:wrap type="tight" anchory="margin"/>
              </v:shape>
            </w:pict>
          </mc:Fallback>
        </mc:AlternateContent>
      </w:r>
    </w:p>
    <w:p w:rsidR="00C17192" w:rsidRPr="00E330B8" w:rsidRDefault="002801C8" w:rsidP="00C17192">
      <w:pPr>
        <w:rPr>
          <w:color w:val="807F7D"/>
        </w:rPr>
        <w:sectPr w:rsidR="00C17192" w:rsidRPr="00E330B8" w:rsidSect="00C17192">
          <w:headerReference w:type="even" r:id="rId11"/>
          <w:headerReference w:type="default" r:id="rId12"/>
          <w:footerReference w:type="even" r:id="rId13"/>
          <w:footerReference w:type="default" r:id="rId14"/>
          <w:headerReference w:type="first" r:id="rId15"/>
          <w:footerReference w:type="first" r:id="rId16"/>
          <w:type w:val="oddPage"/>
          <w:pgSz w:w="12240" w:h="15840" w:code="1"/>
          <w:pgMar w:top="2160" w:right="1440" w:bottom="2880" w:left="1440" w:header="720" w:footer="720" w:gutter="0"/>
          <w:paperSrc w:first="15" w:other="15"/>
          <w:pgNumType w:start="1"/>
          <w:cols w:space="720"/>
          <w:titlePg/>
        </w:sectPr>
      </w:pPr>
      <w:r>
        <w:rPr>
          <w:noProof/>
        </w:rPr>
        <mc:AlternateContent>
          <mc:Choice Requires="wpc">
            <w:drawing>
              <wp:anchor distT="0" distB="0" distL="114300" distR="114300" simplePos="0" relativeHeight="251728384" behindDoc="0" locked="0" layoutInCell="1" allowOverlap="1" wp14:anchorId="0B05D6C5" wp14:editId="7A0CE8E1">
                <wp:simplePos x="0" y="0"/>
                <wp:positionH relativeFrom="page">
                  <wp:align>center</wp:align>
                </wp:positionH>
                <wp:positionV relativeFrom="page">
                  <wp:posOffset>2377440</wp:posOffset>
                </wp:positionV>
                <wp:extent cx="6382512" cy="3191256"/>
                <wp:effectExtent l="0" t="0" r="18415" b="28575"/>
                <wp:wrapNone/>
                <wp:docPr id="10" name="Canvas 10"/>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chemeClr val="bg1"/>
                        </a:solidFill>
                      </wpc:bg>
                      <wpc:whole>
                        <a:ln w="9525" cap="flat" cmpd="sng" algn="ctr">
                          <a:solidFill>
                            <a:srgbClr val="000000"/>
                          </a:solidFill>
                          <a:prstDash val="solid"/>
                          <a:miter lim="800000"/>
                          <a:headEnd type="none" w="med" len="med"/>
                          <a:tailEnd type="none" w="med" len="med"/>
                        </a:ln>
                      </wpc:whole>
                      <pic:pic xmlns:pic="http://schemas.openxmlformats.org/drawingml/2006/picture">
                        <pic:nvPicPr>
                          <pic:cNvPr id="849" name="Picture 849"/>
                          <pic:cNvPicPr preferRelativeResize="0">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1528478" y="19050"/>
                            <a:ext cx="3422329" cy="3155546"/>
                          </a:xfrm>
                          <a:prstGeom prst="rect">
                            <a:avLst/>
                          </a:prstGeom>
                        </pic:spPr>
                      </pic:pic>
                    </wpc:wpc>
                  </a:graphicData>
                </a:graphic>
                <wp14:sizeRelH relativeFrom="page">
                  <wp14:pctWidth>0</wp14:pctWidth>
                </wp14:sizeRelH>
                <wp14:sizeRelV relativeFrom="page">
                  <wp14:pctHeight>0</wp14:pctHeight>
                </wp14:sizeRelV>
              </wp:anchor>
            </w:drawing>
          </mc:Choice>
          <mc:Fallback>
            <w:pict>
              <v:group id="Canvas 10" o:spid="_x0000_s1026" editas="canvas" style="position:absolute;margin-left:0;margin-top:187.2pt;width:502.55pt;height:251.3pt;z-index:251728384;mso-position-horizontal:center;mso-position-horizontal-relative:page;mso-position-vertical-relative:page" coordsize="63823,319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3823;height:31908;visibility:visible;mso-wrap-style:square" filled="t" fillcolor="white [3212]" stroked="t">
                  <v:fill o:detectmouseclick="t"/>
                  <v:path o:connecttype="none"/>
                </v:shape>
                <v:shape id="Picture 849" o:spid="_x0000_s1028" type="#_x0000_t75" style="position:absolute;left:15284;top:190;width:34224;height:31555;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VHKPPFAAAA3AAAAA8AAABkcnMvZG93bnJldi54bWxEj19Lw0AQxN8Fv8OxQl+kvdjaUmOvRaQB&#10;fSn0Lz4uuTUJ5vbC3drGb+8JBR+HmfkNs1j1rlVnCrHxbOBhlIEiLr1tuDJw2BfDOagoyBZbz2Tg&#10;hyKslrc3C8ytv/CWzjupVIJwzNFALdLlWseyJodx5Dvi5H364FCSDJW2AS8J7lo9zrKZdthwWqix&#10;o9eayq/dtzMgm+L0EW3Y3Mt0PXkvJrI+sjVmcNe/PIMS6uU/fG2/WQPzxyf4O5OOgF7+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lRyjzxQAAANwAAAAPAAAAAAAAAAAAAAAA&#10;AJ8CAABkcnMvZG93bnJldi54bWxQSwUGAAAAAAQABAD3AAAAkQMAAAAA&#10;">
                  <v:imagedata r:id="rId18" o:title=""/>
                  <v:path arrowok="t"/>
                </v:shape>
                <w10:wrap anchorx="page" anchory="page"/>
              </v:group>
            </w:pict>
          </mc:Fallback>
        </mc:AlternateContent>
      </w:r>
    </w:p>
    <w:tbl>
      <w:tblPr>
        <w:tblW w:w="0" w:type="auto"/>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0EEE9"/>
        <w:tblLook w:val="01E0" w:firstRow="1" w:lastRow="1" w:firstColumn="1" w:lastColumn="1" w:noHBand="0" w:noVBand="0"/>
      </w:tblPr>
      <w:tblGrid>
        <w:gridCol w:w="8118"/>
      </w:tblGrid>
      <w:tr w:rsidR="00887603" w:rsidTr="00A90190">
        <w:tc>
          <w:tcPr>
            <w:tcW w:w="8118" w:type="dxa"/>
            <w:shd w:val="clear" w:color="auto" w:fill="F0EEE9"/>
          </w:tcPr>
          <w:p w:rsidR="00AE49AD" w:rsidRDefault="00887603">
            <w:pPr>
              <w:pStyle w:val="TOC1"/>
              <w:rPr>
                <w:rFonts w:asciiTheme="minorHAnsi" w:eastAsiaTheme="minorEastAsia" w:hAnsiTheme="minorHAnsi" w:cstheme="minorBidi"/>
                <w:b w:val="0"/>
                <w:noProof/>
                <w:sz w:val="22"/>
                <w:szCs w:val="22"/>
              </w:rPr>
            </w:pPr>
            <w:r w:rsidRPr="00C82D15">
              <w:rPr>
                <w:smallCaps/>
                <w:sz w:val="18"/>
                <w:szCs w:val="18"/>
              </w:rPr>
              <w:lastRenderedPageBreak/>
              <w:fldChar w:fldCharType="begin"/>
            </w:r>
            <w:r w:rsidRPr="00C82D15">
              <w:rPr>
                <w:smallCaps/>
                <w:sz w:val="18"/>
                <w:szCs w:val="18"/>
              </w:rPr>
              <w:instrText xml:space="preserve"> TOC \o "1-2" \h \z \u </w:instrText>
            </w:r>
            <w:r w:rsidRPr="00C82D15">
              <w:rPr>
                <w:smallCaps/>
                <w:sz w:val="18"/>
                <w:szCs w:val="18"/>
              </w:rPr>
              <w:fldChar w:fldCharType="separate"/>
            </w:r>
            <w:hyperlink w:anchor="_Toc164901573" w:history="1">
              <w:r w:rsidR="00AE49AD" w:rsidRPr="0051007B">
                <w:rPr>
                  <w:rStyle w:val="Hyperlink"/>
                  <w:bCs/>
                  <w:noProof/>
                </w:rPr>
                <w:t>1</w:t>
              </w:r>
              <w:r w:rsidR="00AE49AD">
                <w:rPr>
                  <w:rFonts w:asciiTheme="minorHAnsi" w:eastAsiaTheme="minorEastAsia" w:hAnsiTheme="minorHAnsi" w:cstheme="minorBidi"/>
                  <w:b w:val="0"/>
                  <w:noProof/>
                  <w:sz w:val="22"/>
                  <w:szCs w:val="22"/>
                </w:rPr>
                <w:tab/>
              </w:r>
              <w:r w:rsidR="00AE49AD" w:rsidRPr="0051007B">
                <w:rPr>
                  <w:rStyle w:val="Hyperlink"/>
                  <w:noProof/>
                </w:rPr>
                <w:t>Introduction</w:t>
              </w:r>
              <w:r w:rsidR="00AE49AD">
                <w:rPr>
                  <w:noProof/>
                  <w:webHidden/>
                </w:rPr>
                <w:tab/>
              </w:r>
              <w:r w:rsidR="00AE49AD">
                <w:rPr>
                  <w:noProof/>
                  <w:webHidden/>
                </w:rPr>
                <w:fldChar w:fldCharType="begin"/>
              </w:r>
              <w:r w:rsidR="00AE49AD">
                <w:rPr>
                  <w:noProof/>
                  <w:webHidden/>
                </w:rPr>
                <w:instrText xml:space="preserve"> PAGEREF _Toc164901573 \h </w:instrText>
              </w:r>
              <w:r w:rsidR="00AE49AD">
                <w:rPr>
                  <w:noProof/>
                  <w:webHidden/>
                </w:rPr>
              </w:r>
              <w:r w:rsidR="00AE49AD">
                <w:rPr>
                  <w:noProof/>
                  <w:webHidden/>
                </w:rPr>
                <w:fldChar w:fldCharType="separate"/>
              </w:r>
              <w:r w:rsidR="00AE49AD">
                <w:rPr>
                  <w:noProof/>
                  <w:webHidden/>
                </w:rPr>
                <w:t>2</w:t>
              </w:r>
              <w:r w:rsidR="00AE49AD">
                <w:rPr>
                  <w:noProof/>
                  <w:webHidden/>
                </w:rPr>
                <w:fldChar w:fldCharType="end"/>
              </w:r>
            </w:hyperlink>
          </w:p>
          <w:p w:rsidR="00AE49AD" w:rsidRDefault="00133E35">
            <w:pPr>
              <w:pStyle w:val="TOC2"/>
              <w:tabs>
                <w:tab w:val="left" w:pos="880"/>
              </w:tabs>
              <w:rPr>
                <w:rFonts w:asciiTheme="minorHAnsi" w:eastAsiaTheme="minorEastAsia" w:hAnsiTheme="minorHAnsi" w:cstheme="minorBidi"/>
                <w:noProof/>
                <w:sz w:val="22"/>
                <w:szCs w:val="22"/>
              </w:rPr>
            </w:pPr>
            <w:hyperlink w:anchor="_Toc164901574" w:history="1">
              <w:r w:rsidR="00AE49AD" w:rsidRPr="0051007B">
                <w:rPr>
                  <w:rStyle w:val="Hyperlink"/>
                  <w:noProof/>
                </w:rPr>
                <w:t>1.1</w:t>
              </w:r>
              <w:r w:rsidR="00AE49AD">
                <w:rPr>
                  <w:rFonts w:asciiTheme="minorHAnsi" w:eastAsiaTheme="minorEastAsia" w:hAnsiTheme="minorHAnsi" w:cstheme="minorBidi"/>
                  <w:noProof/>
                  <w:sz w:val="22"/>
                  <w:szCs w:val="22"/>
                </w:rPr>
                <w:tab/>
              </w:r>
              <w:r w:rsidR="00AE49AD" w:rsidRPr="0051007B">
                <w:rPr>
                  <w:rStyle w:val="Hyperlink"/>
                  <w:noProof/>
                </w:rPr>
                <w:t>Getting Started</w:t>
              </w:r>
              <w:r w:rsidR="00AE49AD">
                <w:rPr>
                  <w:noProof/>
                  <w:webHidden/>
                </w:rPr>
                <w:tab/>
              </w:r>
              <w:r w:rsidR="00AE49AD">
                <w:rPr>
                  <w:noProof/>
                  <w:webHidden/>
                </w:rPr>
                <w:fldChar w:fldCharType="begin"/>
              </w:r>
              <w:r w:rsidR="00AE49AD">
                <w:rPr>
                  <w:noProof/>
                  <w:webHidden/>
                </w:rPr>
                <w:instrText xml:space="preserve"> PAGEREF _Toc164901574 \h </w:instrText>
              </w:r>
              <w:r w:rsidR="00AE49AD">
                <w:rPr>
                  <w:noProof/>
                  <w:webHidden/>
                </w:rPr>
              </w:r>
              <w:r w:rsidR="00AE49AD">
                <w:rPr>
                  <w:noProof/>
                  <w:webHidden/>
                </w:rPr>
                <w:fldChar w:fldCharType="separate"/>
              </w:r>
              <w:r w:rsidR="00AE49AD">
                <w:rPr>
                  <w:noProof/>
                  <w:webHidden/>
                </w:rPr>
                <w:t>2</w:t>
              </w:r>
              <w:r w:rsidR="00AE49AD">
                <w:rPr>
                  <w:noProof/>
                  <w:webHidden/>
                </w:rPr>
                <w:fldChar w:fldCharType="end"/>
              </w:r>
            </w:hyperlink>
          </w:p>
          <w:p w:rsidR="00AE49AD" w:rsidRDefault="00133E35">
            <w:pPr>
              <w:pStyle w:val="TOC1"/>
              <w:rPr>
                <w:rFonts w:asciiTheme="minorHAnsi" w:eastAsiaTheme="minorEastAsia" w:hAnsiTheme="minorHAnsi" w:cstheme="minorBidi"/>
                <w:b w:val="0"/>
                <w:noProof/>
                <w:sz w:val="22"/>
                <w:szCs w:val="22"/>
              </w:rPr>
            </w:pPr>
            <w:hyperlink w:anchor="_Toc164901575" w:history="1">
              <w:r w:rsidR="00AE49AD" w:rsidRPr="0051007B">
                <w:rPr>
                  <w:rStyle w:val="Hyperlink"/>
                  <w:noProof/>
                </w:rPr>
                <w:t>2</w:t>
              </w:r>
              <w:r w:rsidR="00AE49AD">
                <w:rPr>
                  <w:rFonts w:asciiTheme="minorHAnsi" w:eastAsiaTheme="minorEastAsia" w:hAnsiTheme="minorHAnsi" w:cstheme="minorBidi"/>
                  <w:b w:val="0"/>
                  <w:noProof/>
                  <w:sz w:val="22"/>
                  <w:szCs w:val="22"/>
                </w:rPr>
                <w:tab/>
              </w:r>
              <w:r w:rsidR="00AE49AD" w:rsidRPr="0051007B">
                <w:rPr>
                  <w:rStyle w:val="Hyperlink"/>
                  <w:noProof/>
                </w:rPr>
                <w:t>Adding Permafrost Parameters</w:t>
              </w:r>
              <w:r w:rsidR="00AE49AD">
                <w:rPr>
                  <w:noProof/>
                  <w:webHidden/>
                </w:rPr>
                <w:tab/>
              </w:r>
              <w:r w:rsidR="00AE49AD">
                <w:rPr>
                  <w:noProof/>
                  <w:webHidden/>
                </w:rPr>
                <w:fldChar w:fldCharType="begin"/>
              </w:r>
              <w:r w:rsidR="00AE49AD">
                <w:rPr>
                  <w:noProof/>
                  <w:webHidden/>
                </w:rPr>
                <w:instrText xml:space="preserve"> PAGEREF _Toc164901575 \h </w:instrText>
              </w:r>
              <w:r w:rsidR="00AE49AD">
                <w:rPr>
                  <w:noProof/>
                  <w:webHidden/>
                </w:rPr>
              </w:r>
              <w:r w:rsidR="00AE49AD">
                <w:rPr>
                  <w:noProof/>
                  <w:webHidden/>
                </w:rPr>
                <w:fldChar w:fldCharType="separate"/>
              </w:r>
              <w:r w:rsidR="00AE49AD">
                <w:rPr>
                  <w:noProof/>
                  <w:webHidden/>
                </w:rPr>
                <w:t>3</w:t>
              </w:r>
              <w:r w:rsidR="00AE49AD">
                <w:rPr>
                  <w:noProof/>
                  <w:webHidden/>
                </w:rPr>
                <w:fldChar w:fldCharType="end"/>
              </w:r>
            </w:hyperlink>
          </w:p>
          <w:p w:rsidR="00AE49AD" w:rsidRDefault="00133E35">
            <w:pPr>
              <w:pStyle w:val="TOC2"/>
              <w:tabs>
                <w:tab w:val="left" w:pos="880"/>
              </w:tabs>
              <w:rPr>
                <w:rFonts w:asciiTheme="minorHAnsi" w:eastAsiaTheme="minorEastAsia" w:hAnsiTheme="minorHAnsi" w:cstheme="minorBidi"/>
                <w:noProof/>
                <w:sz w:val="22"/>
                <w:szCs w:val="22"/>
              </w:rPr>
            </w:pPr>
            <w:hyperlink w:anchor="_Toc164901576" w:history="1">
              <w:r w:rsidR="00AE49AD" w:rsidRPr="0051007B">
                <w:rPr>
                  <w:rStyle w:val="Hyperlink"/>
                  <w:noProof/>
                </w:rPr>
                <w:t>2.1</w:t>
              </w:r>
              <w:r w:rsidR="00AE49AD">
                <w:rPr>
                  <w:rFonts w:asciiTheme="minorHAnsi" w:eastAsiaTheme="minorEastAsia" w:hAnsiTheme="minorHAnsi" w:cstheme="minorBidi"/>
                  <w:noProof/>
                  <w:sz w:val="22"/>
                  <w:szCs w:val="22"/>
                </w:rPr>
                <w:tab/>
              </w:r>
              <w:r w:rsidR="00AE49AD" w:rsidRPr="0051007B">
                <w:rPr>
                  <w:rStyle w:val="Hyperlink"/>
                  <w:noProof/>
                </w:rPr>
                <w:t>Turning on Permafrost in Job Control</w:t>
              </w:r>
              <w:r w:rsidR="00AE49AD">
                <w:rPr>
                  <w:noProof/>
                  <w:webHidden/>
                </w:rPr>
                <w:tab/>
              </w:r>
              <w:r w:rsidR="00AE49AD">
                <w:rPr>
                  <w:noProof/>
                  <w:webHidden/>
                </w:rPr>
                <w:fldChar w:fldCharType="begin"/>
              </w:r>
              <w:r w:rsidR="00AE49AD">
                <w:rPr>
                  <w:noProof/>
                  <w:webHidden/>
                </w:rPr>
                <w:instrText xml:space="preserve"> PAGEREF _Toc164901576 \h </w:instrText>
              </w:r>
              <w:r w:rsidR="00AE49AD">
                <w:rPr>
                  <w:noProof/>
                  <w:webHidden/>
                </w:rPr>
              </w:r>
              <w:r w:rsidR="00AE49AD">
                <w:rPr>
                  <w:noProof/>
                  <w:webHidden/>
                </w:rPr>
                <w:fldChar w:fldCharType="separate"/>
              </w:r>
              <w:r w:rsidR="00AE49AD">
                <w:rPr>
                  <w:noProof/>
                  <w:webHidden/>
                </w:rPr>
                <w:t>3</w:t>
              </w:r>
              <w:r w:rsidR="00AE49AD">
                <w:rPr>
                  <w:noProof/>
                  <w:webHidden/>
                </w:rPr>
                <w:fldChar w:fldCharType="end"/>
              </w:r>
            </w:hyperlink>
          </w:p>
          <w:p w:rsidR="00AE49AD" w:rsidRDefault="00133E35">
            <w:pPr>
              <w:pStyle w:val="TOC2"/>
              <w:tabs>
                <w:tab w:val="left" w:pos="880"/>
              </w:tabs>
              <w:rPr>
                <w:rFonts w:asciiTheme="minorHAnsi" w:eastAsiaTheme="minorEastAsia" w:hAnsiTheme="minorHAnsi" w:cstheme="minorBidi"/>
                <w:noProof/>
                <w:sz w:val="22"/>
                <w:szCs w:val="22"/>
              </w:rPr>
            </w:pPr>
            <w:hyperlink w:anchor="_Toc164901577" w:history="1">
              <w:r w:rsidR="00AE49AD" w:rsidRPr="0051007B">
                <w:rPr>
                  <w:rStyle w:val="Hyperlink"/>
                  <w:noProof/>
                </w:rPr>
                <w:t>2.2</w:t>
              </w:r>
              <w:r w:rsidR="00AE49AD">
                <w:rPr>
                  <w:rFonts w:asciiTheme="minorHAnsi" w:eastAsiaTheme="minorEastAsia" w:hAnsiTheme="minorHAnsi" w:cstheme="minorBidi"/>
                  <w:noProof/>
                  <w:sz w:val="22"/>
                  <w:szCs w:val="22"/>
                </w:rPr>
                <w:tab/>
              </w:r>
              <w:r w:rsidR="00AE49AD" w:rsidRPr="0051007B">
                <w:rPr>
                  <w:rStyle w:val="Hyperlink"/>
                  <w:noProof/>
                </w:rPr>
                <w:t>Defining a Mapping Table</w:t>
              </w:r>
              <w:r w:rsidR="00AE49AD">
                <w:rPr>
                  <w:noProof/>
                  <w:webHidden/>
                </w:rPr>
                <w:tab/>
              </w:r>
              <w:r w:rsidR="00AE49AD">
                <w:rPr>
                  <w:noProof/>
                  <w:webHidden/>
                </w:rPr>
                <w:fldChar w:fldCharType="begin"/>
              </w:r>
              <w:r w:rsidR="00AE49AD">
                <w:rPr>
                  <w:noProof/>
                  <w:webHidden/>
                </w:rPr>
                <w:instrText xml:space="preserve"> PAGEREF _Toc164901577 \h </w:instrText>
              </w:r>
              <w:r w:rsidR="00AE49AD">
                <w:rPr>
                  <w:noProof/>
                  <w:webHidden/>
                </w:rPr>
              </w:r>
              <w:r w:rsidR="00AE49AD">
                <w:rPr>
                  <w:noProof/>
                  <w:webHidden/>
                </w:rPr>
                <w:fldChar w:fldCharType="separate"/>
              </w:r>
              <w:r w:rsidR="00AE49AD">
                <w:rPr>
                  <w:noProof/>
                  <w:webHidden/>
                </w:rPr>
                <w:t>4</w:t>
              </w:r>
              <w:r w:rsidR="00AE49AD">
                <w:rPr>
                  <w:noProof/>
                  <w:webHidden/>
                </w:rPr>
                <w:fldChar w:fldCharType="end"/>
              </w:r>
            </w:hyperlink>
          </w:p>
          <w:p w:rsidR="00AE49AD" w:rsidRDefault="00133E35">
            <w:pPr>
              <w:pStyle w:val="TOC2"/>
              <w:tabs>
                <w:tab w:val="left" w:pos="880"/>
              </w:tabs>
              <w:rPr>
                <w:rFonts w:asciiTheme="minorHAnsi" w:eastAsiaTheme="minorEastAsia" w:hAnsiTheme="minorHAnsi" w:cstheme="minorBidi"/>
                <w:noProof/>
                <w:sz w:val="22"/>
                <w:szCs w:val="22"/>
              </w:rPr>
            </w:pPr>
            <w:hyperlink w:anchor="_Toc164901578" w:history="1">
              <w:r w:rsidR="00AE49AD" w:rsidRPr="0051007B">
                <w:rPr>
                  <w:rStyle w:val="Hyperlink"/>
                  <w:noProof/>
                </w:rPr>
                <w:t>2.3</w:t>
              </w:r>
              <w:r w:rsidR="00AE49AD">
                <w:rPr>
                  <w:rFonts w:asciiTheme="minorHAnsi" w:eastAsiaTheme="minorEastAsia" w:hAnsiTheme="minorHAnsi" w:cstheme="minorBidi"/>
                  <w:noProof/>
                  <w:sz w:val="22"/>
                  <w:szCs w:val="22"/>
                </w:rPr>
                <w:tab/>
              </w:r>
              <w:r w:rsidR="00AE49AD" w:rsidRPr="0051007B">
                <w:rPr>
                  <w:rStyle w:val="Hyperlink"/>
                  <w:noProof/>
                </w:rPr>
                <w:t>Saving and Running the Model</w:t>
              </w:r>
              <w:r w:rsidR="00AE49AD">
                <w:rPr>
                  <w:noProof/>
                  <w:webHidden/>
                </w:rPr>
                <w:tab/>
              </w:r>
              <w:r w:rsidR="00AE49AD">
                <w:rPr>
                  <w:noProof/>
                  <w:webHidden/>
                </w:rPr>
                <w:fldChar w:fldCharType="begin"/>
              </w:r>
              <w:r w:rsidR="00AE49AD">
                <w:rPr>
                  <w:noProof/>
                  <w:webHidden/>
                </w:rPr>
                <w:instrText xml:space="preserve"> PAGEREF _Toc164901578 \h </w:instrText>
              </w:r>
              <w:r w:rsidR="00AE49AD">
                <w:rPr>
                  <w:noProof/>
                  <w:webHidden/>
                </w:rPr>
              </w:r>
              <w:r w:rsidR="00AE49AD">
                <w:rPr>
                  <w:noProof/>
                  <w:webHidden/>
                </w:rPr>
                <w:fldChar w:fldCharType="separate"/>
              </w:r>
              <w:r w:rsidR="00AE49AD">
                <w:rPr>
                  <w:noProof/>
                  <w:webHidden/>
                </w:rPr>
                <w:t>5</w:t>
              </w:r>
              <w:r w:rsidR="00AE49AD">
                <w:rPr>
                  <w:noProof/>
                  <w:webHidden/>
                </w:rPr>
                <w:fldChar w:fldCharType="end"/>
              </w:r>
            </w:hyperlink>
          </w:p>
          <w:p w:rsidR="00AE49AD" w:rsidRDefault="00133E35">
            <w:pPr>
              <w:pStyle w:val="TOC1"/>
              <w:rPr>
                <w:rFonts w:asciiTheme="minorHAnsi" w:eastAsiaTheme="minorEastAsia" w:hAnsiTheme="minorHAnsi" w:cstheme="minorBidi"/>
                <w:b w:val="0"/>
                <w:noProof/>
                <w:sz w:val="22"/>
                <w:szCs w:val="22"/>
              </w:rPr>
            </w:pPr>
            <w:hyperlink w:anchor="_Toc164901579" w:history="1">
              <w:r w:rsidR="00AE49AD" w:rsidRPr="0051007B">
                <w:rPr>
                  <w:rStyle w:val="Hyperlink"/>
                  <w:noProof/>
                </w:rPr>
                <w:t>3</w:t>
              </w:r>
              <w:r w:rsidR="00AE49AD">
                <w:rPr>
                  <w:rFonts w:asciiTheme="minorHAnsi" w:eastAsiaTheme="minorEastAsia" w:hAnsiTheme="minorHAnsi" w:cstheme="minorBidi"/>
                  <w:b w:val="0"/>
                  <w:noProof/>
                  <w:sz w:val="22"/>
                  <w:szCs w:val="22"/>
                </w:rPr>
                <w:tab/>
              </w:r>
              <w:r w:rsidR="00AE49AD" w:rsidRPr="0051007B">
                <w:rPr>
                  <w:rStyle w:val="Hyperlink"/>
                  <w:noProof/>
                </w:rPr>
                <w:t>Visualizing the Results</w:t>
              </w:r>
              <w:r w:rsidR="00AE49AD">
                <w:rPr>
                  <w:noProof/>
                  <w:webHidden/>
                </w:rPr>
                <w:tab/>
              </w:r>
              <w:r w:rsidR="00AE49AD">
                <w:rPr>
                  <w:noProof/>
                  <w:webHidden/>
                </w:rPr>
                <w:fldChar w:fldCharType="begin"/>
              </w:r>
              <w:r w:rsidR="00AE49AD">
                <w:rPr>
                  <w:noProof/>
                  <w:webHidden/>
                </w:rPr>
                <w:instrText xml:space="preserve"> PAGEREF _Toc164901579 \h </w:instrText>
              </w:r>
              <w:r w:rsidR="00AE49AD">
                <w:rPr>
                  <w:noProof/>
                  <w:webHidden/>
                </w:rPr>
              </w:r>
              <w:r w:rsidR="00AE49AD">
                <w:rPr>
                  <w:noProof/>
                  <w:webHidden/>
                </w:rPr>
                <w:fldChar w:fldCharType="separate"/>
              </w:r>
              <w:r w:rsidR="00AE49AD">
                <w:rPr>
                  <w:noProof/>
                  <w:webHidden/>
                </w:rPr>
                <w:t>6</w:t>
              </w:r>
              <w:r w:rsidR="00AE49AD">
                <w:rPr>
                  <w:noProof/>
                  <w:webHidden/>
                </w:rPr>
                <w:fldChar w:fldCharType="end"/>
              </w:r>
            </w:hyperlink>
          </w:p>
          <w:p w:rsidR="00AE49AD" w:rsidRDefault="00133E35">
            <w:pPr>
              <w:pStyle w:val="TOC2"/>
              <w:tabs>
                <w:tab w:val="left" w:pos="880"/>
              </w:tabs>
              <w:rPr>
                <w:rFonts w:asciiTheme="minorHAnsi" w:eastAsiaTheme="minorEastAsia" w:hAnsiTheme="minorHAnsi" w:cstheme="minorBidi"/>
                <w:noProof/>
                <w:sz w:val="22"/>
                <w:szCs w:val="22"/>
              </w:rPr>
            </w:pPr>
            <w:hyperlink w:anchor="_Toc164901580" w:history="1">
              <w:r w:rsidR="00AE49AD" w:rsidRPr="0051007B">
                <w:rPr>
                  <w:rStyle w:val="Hyperlink"/>
                  <w:noProof/>
                </w:rPr>
                <w:t>3.1</w:t>
              </w:r>
              <w:r w:rsidR="00AE49AD">
                <w:rPr>
                  <w:rFonts w:asciiTheme="minorHAnsi" w:eastAsiaTheme="minorEastAsia" w:hAnsiTheme="minorHAnsi" w:cstheme="minorBidi"/>
                  <w:noProof/>
                  <w:sz w:val="22"/>
                  <w:szCs w:val="22"/>
                </w:rPr>
                <w:tab/>
              </w:r>
              <w:r w:rsidR="00AE49AD" w:rsidRPr="0051007B">
                <w:rPr>
                  <w:rStyle w:val="Hyperlink"/>
                  <w:noProof/>
                </w:rPr>
                <w:t>Temperatures Output file</w:t>
              </w:r>
              <w:r w:rsidR="00AE49AD">
                <w:rPr>
                  <w:noProof/>
                  <w:webHidden/>
                </w:rPr>
                <w:tab/>
              </w:r>
              <w:r w:rsidR="00AE49AD">
                <w:rPr>
                  <w:noProof/>
                  <w:webHidden/>
                </w:rPr>
                <w:fldChar w:fldCharType="begin"/>
              </w:r>
              <w:r w:rsidR="00AE49AD">
                <w:rPr>
                  <w:noProof/>
                  <w:webHidden/>
                </w:rPr>
                <w:instrText xml:space="preserve"> PAGEREF _Toc164901580 \h </w:instrText>
              </w:r>
              <w:r w:rsidR="00AE49AD">
                <w:rPr>
                  <w:noProof/>
                  <w:webHidden/>
                </w:rPr>
              </w:r>
              <w:r w:rsidR="00AE49AD">
                <w:rPr>
                  <w:noProof/>
                  <w:webHidden/>
                </w:rPr>
                <w:fldChar w:fldCharType="separate"/>
              </w:r>
              <w:r w:rsidR="00AE49AD">
                <w:rPr>
                  <w:noProof/>
                  <w:webHidden/>
                </w:rPr>
                <w:t>6</w:t>
              </w:r>
              <w:r w:rsidR="00AE49AD">
                <w:rPr>
                  <w:noProof/>
                  <w:webHidden/>
                </w:rPr>
                <w:fldChar w:fldCharType="end"/>
              </w:r>
            </w:hyperlink>
          </w:p>
          <w:p w:rsidR="00AE49AD" w:rsidRDefault="00133E35">
            <w:pPr>
              <w:pStyle w:val="TOC2"/>
              <w:tabs>
                <w:tab w:val="left" w:pos="880"/>
              </w:tabs>
              <w:rPr>
                <w:rFonts w:asciiTheme="minorHAnsi" w:eastAsiaTheme="minorEastAsia" w:hAnsiTheme="minorHAnsi" w:cstheme="minorBidi"/>
                <w:noProof/>
                <w:sz w:val="22"/>
                <w:szCs w:val="22"/>
              </w:rPr>
            </w:pPr>
            <w:hyperlink w:anchor="_Toc164901581" w:history="1">
              <w:r w:rsidR="00AE49AD" w:rsidRPr="0051007B">
                <w:rPr>
                  <w:rStyle w:val="Hyperlink"/>
                  <w:noProof/>
                </w:rPr>
                <w:t>3.2</w:t>
              </w:r>
              <w:r w:rsidR="00AE49AD">
                <w:rPr>
                  <w:rFonts w:asciiTheme="minorHAnsi" w:eastAsiaTheme="minorEastAsia" w:hAnsiTheme="minorHAnsi" w:cstheme="minorBidi"/>
                  <w:noProof/>
                  <w:sz w:val="22"/>
                  <w:szCs w:val="22"/>
                </w:rPr>
                <w:tab/>
              </w:r>
              <w:r w:rsidR="00AE49AD" w:rsidRPr="0051007B">
                <w:rPr>
                  <w:rStyle w:val="Hyperlink"/>
                  <w:noProof/>
                </w:rPr>
                <w:t>Summary File</w:t>
              </w:r>
              <w:r w:rsidR="00AE49AD">
                <w:rPr>
                  <w:noProof/>
                  <w:webHidden/>
                </w:rPr>
                <w:tab/>
              </w:r>
              <w:r w:rsidR="00AE49AD">
                <w:rPr>
                  <w:noProof/>
                  <w:webHidden/>
                </w:rPr>
                <w:fldChar w:fldCharType="begin"/>
              </w:r>
              <w:r w:rsidR="00AE49AD">
                <w:rPr>
                  <w:noProof/>
                  <w:webHidden/>
                </w:rPr>
                <w:instrText xml:space="preserve"> PAGEREF _Toc164901581 \h </w:instrText>
              </w:r>
              <w:r w:rsidR="00AE49AD">
                <w:rPr>
                  <w:noProof/>
                  <w:webHidden/>
                </w:rPr>
              </w:r>
              <w:r w:rsidR="00AE49AD">
                <w:rPr>
                  <w:noProof/>
                  <w:webHidden/>
                </w:rPr>
                <w:fldChar w:fldCharType="separate"/>
              </w:r>
              <w:r w:rsidR="00AE49AD">
                <w:rPr>
                  <w:noProof/>
                  <w:webHidden/>
                </w:rPr>
                <w:t>6</w:t>
              </w:r>
              <w:r w:rsidR="00AE49AD">
                <w:rPr>
                  <w:noProof/>
                  <w:webHidden/>
                </w:rPr>
                <w:fldChar w:fldCharType="end"/>
              </w:r>
            </w:hyperlink>
          </w:p>
          <w:p w:rsidR="00AE49AD" w:rsidRDefault="00133E35">
            <w:pPr>
              <w:pStyle w:val="TOC1"/>
              <w:rPr>
                <w:rFonts w:asciiTheme="minorHAnsi" w:eastAsiaTheme="minorEastAsia" w:hAnsiTheme="minorHAnsi" w:cstheme="minorBidi"/>
                <w:b w:val="0"/>
                <w:noProof/>
                <w:sz w:val="22"/>
                <w:szCs w:val="22"/>
              </w:rPr>
            </w:pPr>
            <w:hyperlink w:anchor="_Toc164901582" w:history="1">
              <w:r w:rsidR="00AE49AD" w:rsidRPr="0051007B">
                <w:rPr>
                  <w:rStyle w:val="Hyperlink"/>
                  <w:noProof/>
                </w:rPr>
                <w:t>4</w:t>
              </w:r>
              <w:r w:rsidR="00AE49AD">
                <w:rPr>
                  <w:rFonts w:asciiTheme="minorHAnsi" w:eastAsiaTheme="minorEastAsia" w:hAnsiTheme="minorHAnsi" w:cstheme="minorBidi"/>
                  <w:b w:val="0"/>
                  <w:noProof/>
                  <w:sz w:val="22"/>
                  <w:szCs w:val="22"/>
                </w:rPr>
                <w:tab/>
              </w:r>
              <w:r w:rsidR="00AE49AD" w:rsidRPr="0051007B">
                <w:rPr>
                  <w:rStyle w:val="Hyperlink"/>
                  <w:noProof/>
                </w:rPr>
                <w:t>Conclusion</w:t>
              </w:r>
              <w:r w:rsidR="00AE49AD">
                <w:rPr>
                  <w:noProof/>
                  <w:webHidden/>
                </w:rPr>
                <w:tab/>
              </w:r>
              <w:r w:rsidR="00AE49AD">
                <w:rPr>
                  <w:noProof/>
                  <w:webHidden/>
                </w:rPr>
                <w:fldChar w:fldCharType="begin"/>
              </w:r>
              <w:r w:rsidR="00AE49AD">
                <w:rPr>
                  <w:noProof/>
                  <w:webHidden/>
                </w:rPr>
                <w:instrText xml:space="preserve"> PAGEREF _Toc164901582 \h </w:instrText>
              </w:r>
              <w:r w:rsidR="00AE49AD">
                <w:rPr>
                  <w:noProof/>
                  <w:webHidden/>
                </w:rPr>
              </w:r>
              <w:r w:rsidR="00AE49AD">
                <w:rPr>
                  <w:noProof/>
                  <w:webHidden/>
                </w:rPr>
                <w:fldChar w:fldCharType="separate"/>
              </w:r>
              <w:r w:rsidR="00AE49AD">
                <w:rPr>
                  <w:noProof/>
                  <w:webHidden/>
                </w:rPr>
                <w:t>6</w:t>
              </w:r>
              <w:r w:rsidR="00AE49AD">
                <w:rPr>
                  <w:noProof/>
                  <w:webHidden/>
                </w:rPr>
                <w:fldChar w:fldCharType="end"/>
              </w:r>
            </w:hyperlink>
          </w:p>
          <w:p w:rsidR="00887603" w:rsidRPr="005B5313" w:rsidRDefault="00887603" w:rsidP="005B5313">
            <w:pPr>
              <w:spacing w:before="0" w:after="0"/>
              <w:ind w:left="0"/>
              <w:rPr>
                <w:sz w:val="6"/>
                <w:szCs w:val="6"/>
              </w:rPr>
            </w:pPr>
            <w:r w:rsidRPr="00C82D15">
              <w:rPr>
                <w:smallCaps/>
                <w:sz w:val="18"/>
                <w:szCs w:val="18"/>
              </w:rPr>
              <w:fldChar w:fldCharType="end"/>
            </w:r>
          </w:p>
        </w:tc>
      </w:tr>
    </w:tbl>
    <w:p w:rsidR="004534B3" w:rsidRPr="00705B5E" w:rsidRDefault="00C17192" w:rsidP="00982961">
      <w:pPr>
        <w:pStyle w:val="Heading1"/>
        <w:rPr>
          <w:bCs/>
        </w:rPr>
      </w:pPr>
      <w:bookmarkStart w:id="0" w:name="_Toc232911678"/>
      <w:bookmarkStart w:id="1" w:name="_Toc164901573"/>
      <w:bookmarkStart w:id="2" w:name="_Toc112844221"/>
      <w:bookmarkStart w:id="3" w:name="_Toc232911681"/>
      <w:r w:rsidRPr="00982961">
        <w:t>Introduction</w:t>
      </w:r>
      <w:bookmarkEnd w:id="0"/>
      <w:bookmarkEnd w:id="1"/>
    </w:p>
    <w:p w:rsidR="00C82D15" w:rsidRPr="007C6893" w:rsidRDefault="008F60F0" w:rsidP="007C6893">
      <w:pPr>
        <w:pStyle w:val="BodyText"/>
      </w:pPr>
      <w:bookmarkStart w:id="4" w:name="_Toc233788755"/>
      <w:bookmarkStart w:id="5" w:name="_Toc262647379"/>
      <w:bookmarkStart w:id="6" w:name="_Toc265479745"/>
      <w:bookmarkStart w:id="7" w:name="_Toc265839247"/>
      <w:bookmarkStart w:id="8" w:name="_Toc271100196"/>
      <w:bookmarkEnd w:id="2"/>
      <w:bookmarkEnd w:id="3"/>
      <w:r w:rsidRPr="007C6893">
        <w:t xml:space="preserve">The tutorial illustrates modeling permafrost using the Geophysical Institute Permafrost Laboratory (GIPL) coupled with GSSHA. This simplified example is conceptual, but the permafrost parametric values represent Alaskan woodland and tundra ecosystem sites in a permafrost active region. This tutorial begins with a surface and subsurface runoff model where </w:t>
      </w:r>
      <w:r w:rsidR="002E11A9">
        <w:t xml:space="preserve">the </w:t>
      </w:r>
      <w:r w:rsidRPr="007C6893">
        <w:t xml:space="preserve">infiltration </w:t>
      </w:r>
      <w:r w:rsidR="002E11A9">
        <w:t>component</w:t>
      </w:r>
      <w:r w:rsidRPr="007C6893">
        <w:t xml:space="preserve"> </w:t>
      </w:r>
      <w:r w:rsidR="002E11A9">
        <w:t xml:space="preserve">is </w:t>
      </w:r>
      <w:r w:rsidRPr="007C6893">
        <w:t>turned on. The soil moisture and soil physical state are defined by the Richards Equation</w:t>
      </w:r>
      <w:r w:rsidR="00C51A3A" w:rsidRPr="007C6893">
        <w:t>.</w:t>
      </w:r>
    </w:p>
    <w:p w:rsidR="00C82D15" w:rsidRPr="00E66F25" w:rsidRDefault="00C82D15" w:rsidP="00C82D15">
      <w:pPr>
        <w:pStyle w:val="Heading2"/>
      </w:pPr>
      <w:bookmarkStart w:id="9" w:name="_Toc530495704"/>
      <w:bookmarkStart w:id="10" w:name="_Toc164901574"/>
      <w:bookmarkEnd w:id="4"/>
      <w:bookmarkEnd w:id="5"/>
      <w:bookmarkEnd w:id="6"/>
      <w:bookmarkEnd w:id="7"/>
      <w:bookmarkEnd w:id="8"/>
      <w:r>
        <w:t>Getting Started</w:t>
      </w:r>
      <w:bookmarkEnd w:id="9"/>
      <w:bookmarkEnd w:id="10"/>
    </w:p>
    <w:p w:rsidR="00C82D15" w:rsidRDefault="00C82D15" w:rsidP="007C6893">
      <w:pPr>
        <w:pStyle w:val="BodyText"/>
      </w:pPr>
      <w:r>
        <w:t>To begin the tutorial, do the following:</w:t>
      </w:r>
    </w:p>
    <w:p w:rsidR="00C82D15" w:rsidRDefault="00C82D15" w:rsidP="00A626D6">
      <w:pPr>
        <w:numPr>
          <w:ilvl w:val="0"/>
          <w:numId w:val="12"/>
        </w:numPr>
      </w:pPr>
      <w:r>
        <w:t xml:space="preserve">Start WMS, or click </w:t>
      </w:r>
      <w:r w:rsidRPr="00243F9F">
        <w:rPr>
          <w:b/>
        </w:rPr>
        <w:t>New</w:t>
      </w:r>
      <w:r w:rsidRPr="008E73EE">
        <w:t xml:space="preserve"> </w:t>
      </w:r>
      <w:r>
        <w:rPr>
          <w:noProof/>
        </w:rPr>
        <w:drawing>
          <wp:inline distT="0" distB="0" distL="0" distR="0" wp14:anchorId="31381906" wp14:editId="5024B6AC">
            <wp:extent cx="114300" cy="152400"/>
            <wp:effectExtent l="0" t="0" r="0" b="0"/>
            <wp:docPr id="848" name="Picture 848" descr="https://www.xmswiki.com/images/thumb/b/b8/New_Macro.svg/45px-New_Macr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4" descr="https://www.xmswiki.com/images/thumb/b/b8/New_Macro.svg/45px-New_Macro.svg.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t xml:space="preserve"> if WMS is already open.</w:t>
      </w:r>
    </w:p>
    <w:p w:rsidR="00C82D15" w:rsidRDefault="00C82D15" w:rsidP="00A626D6">
      <w:pPr>
        <w:numPr>
          <w:ilvl w:val="0"/>
          <w:numId w:val="12"/>
        </w:numPr>
      </w:pPr>
      <w:r>
        <w:t xml:space="preserve">Switch to the </w:t>
      </w:r>
      <w:r w:rsidRPr="00243F9F">
        <w:rPr>
          <w:b/>
        </w:rPr>
        <w:t>2D Grid Module</w:t>
      </w:r>
      <w:r>
        <w:t xml:space="preserve"> </w:t>
      </w:r>
      <w:r>
        <w:rPr>
          <w:noProof/>
        </w:rPr>
        <w:drawing>
          <wp:inline distT="0" distB="0" distL="0" distR="0" wp14:anchorId="2B80C6DE" wp14:editId="0659F916">
            <wp:extent cx="152400" cy="152400"/>
            <wp:effectExtent l="0" t="0" r="0" b="0"/>
            <wp:docPr id="847" name="Picture 847" descr="https://www.xmswiki.com/images/thumb/a/a3/2D_Grid_Icon.svg/60px-2D_Grid_Ico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5" descr="https://www.xmswiki.com/images/thumb/a/a3/2D_Grid_Icon.svg/60px-2D_Grid_Icon.svg.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t>.</w:t>
      </w:r>
    </w:p>
    <w:p w:rsidR="00C82D15" w:rsidRDefault="00C82D15" w:rsidP="00A626D6">
      <w:pPr>
        <w:numPr>
          <w:ilvl w:val="0"/>
          <w:numId w:val="12"/>
        </w:numPr>
      </w:pPr>
      <w:r>
        <w:t xml:space="preserve">Select </w:t>
      </w:r>
      <w:r w:rsidRPr="00243F9F">
        <w:rPr>
          <w:bCs/>
          <w:i/>
        </w:rPr>
        <w:t>GSSHA</w:t>
      </w:r>
      <w:r>
        <w:rPr>
          <w:b/>
          <w:bCs/>
        </w:rPr>
        <w:t xml:space="preserve"> | Open Project File...</w:t>
      </w:r>
      <w:r>
        <w:rPr>
          <w:bCs/>
        </w:rPr>
        <w:t xml:space="preserve"> to bring up the </w:t>
      </w:r>
      <w:r w:rsidRPr="00243F9F">
        <w:rPr>
          <w:bCs/>
          <w:i/>
        </w:rPr>
        <w:t>Open</w:t>
      </w:r>
      <w:r>
        <w:rPr>
          <w:bCs/>
        </w:rPr>
        <w:t xml:space="preserve"> dialog.</w:t>
      </w:r>
    </w:p>
    <w:p w:rsidR="00C82D15" w:rsidRPr="00243F9F" w:rsidRDefault="00C82D15" w:rsidP="00A626D6">
      <w:pPr>
        <w:numPr>
          <w:ilvl w:val="0"/>
          <w:numId w:val="12"/>
        </w:numPr>
        <w:rPr>
          <w:b/>
          <w:i/>
        </w:rPr>
      </w:pPr>
      <w:r>
        <w:t xml:space="preserve">Browse to the </w:t>
      </w:r>
      <w:r w:rsidR="008F60F0">
        <w:rPr>
          <w:i/>
        </w:rPr>
        <w:t xml:space="preserve">Permafrost </w:t>
      </w:r>
      <w:r>
        <w:t>folder for this tutorial.</w:t>
      </w:r>
    </w:p>
    <w:p w:rsidR="00C82D15" w:rsidRDefault="00C82D15" w:rsidP="00A626D6">
      <w:pPr>
        <w:numPr>
          <w:ilvl w:val="0"/>
          <w:numId w:val="12"/>
        </w:numPr>
      </w:pPr>
      <w:r>
        <w:t>Select “</w:t>
      </w:r>
      <w:r w:rsidR="00811911">
        <w:t>gw</w:t>
      </w:r>
      <w:r>
        <w:t xml:space="preserve">.prj” and click </w:t>
      </w:r>
      <w:r w:rsidRPr="00243F9F">
        <w:rPr>
          <w:b/>
        </w:rPr>
        <w:t>Open</w:t>
      </w:r>
      <w:r>
        <w:t xml:space="preserve"> to exit the </w:t>
      </w:r>
      <w:r w:rsidRPr="00243F9F">
        <w:rPr>
          <w:i/>
        </w:rPr>
        <w:t>Open</w:t>
      </w:r>
      <w:r>
        <w:t xml:space="preserve"> dialog.</w:t>
      </w:r>
    </w:p>
    <w:p w:rsidR="00C82D15" w:rsidRDefault="000905CF" w:rsidP="00A626D6">
      <w:pPr>
        <w:numPr>
          <w:ilvl w:val="0"/>
          <w:numId w:val="12"/>
        </w:numPr>
      </w:pPr>
      <w:r>
        <w:t>Select</w:t>
      </w:r>
      <w:r w:rsidR="00C82D15">
        <w:t xml:space="preserve"> </w:t>
      </w:r>
      <w:r w:rsidR="00C82D15" w:rsidRPr="00243F9F">
        <w:rPr>
          <w:i/>
        </w:rPr>
        <w:t>File</w:t>
      </w:r>
      <w:r w:rsidR="00C82D15">
        <w:t xml:space="preserve"> | </w:t>
      </w:r>
      <w:r w:rsidR="00C82D15" w:rsidRPr="00243F9F">
        <w:rPr>
          <w:b/>
        </w:rPr>
        <w:t>Save As…</w:t>
      </w:r>
      <w:r w:rsidR="00C82D15">
        <w:t xml:space="preserve"> to bring up the </w:t>
      </w:r>
      <w:r w:rsidR="00C82D15" w:rsidRPr="00243F9F">
        <w:rPr>
          <w:i/>
        </w:rPr>
        <w:t>Save As</w:t>
      </w:r>
      <w:r w:rsidR="00AB2D3B">
        <w:t xml:space="preserve"> dialog.</w:t>
      </w:r>
    </w:p>
    <w:p w:rsidR="00C82D15" w:rsidRDefault="00C82D15" w:rsidP="00A626D6">
      <w:pPr>
        <w:numPr>
          <w:ilvl w:val="0"/>
          <w:numId w:val="12"/>
        </w:numPr>
      </w:pPr>
      <w:r>
        <w:t>Enter “</w:t>
      </w:r>
      <w:r w:rsidR="00811911">
        <w:t>permafrost</w:t>
      </w:r>
      <w:r>
        <w:t xml:space="preserve">.wms” as the </w:t>
      </w:r>
      <w:r w:rsidRPr="00243F9F">
        <w:rPr>
          <w:i/>
        </w:rPr>
        <w:t>File name</w:t>
      </w:r>
      <w:r>
        <w:t xml:space="preserve"> and click </w:t>
      </w:r>
      <w:r w:rsidRPr="00243F9F">
        <w:rPr>
          <w:b/>
        </w:rPr>
        <w:t>Save</w:t>
      </w:r>
      <w:r>
        <w:t xml:space="preserve"> to save the project under the new name and close the </w:t>
      </w:r>
      <w:r w:rsidRPr="00243F9F">
        <w:rPr>
          <w:i/>
        </w:rPr>
        <w:t>Save As</w:t>
      </w:r>
      <w:r>
        <w:t xml:space="preserve"> dialog.</w:t>
      </w:r>
    </w:p>
    <w:p w:rsidR="00C82D15" w:rsidRDefault="00C82D15" w:rsidP="007C6893">
      <w:pPr>
        <w:pStyle w:val="BodyText"/>
      </w:pPr>
      <w:r>
        <w:t xml:space="preserve">The project should appear similar to </w:t>
      </w:r>
      <w:r>
        <w:fldChar w:fldCharType="begin"/>
      </w:r>
      <w:r>
        <w:instrText xml:space="preserve"> REF _Ref530404132 \h </w:instrText>
      </w:r>
      <w:r>
        <w:fldChar w:fldCharType="separate"/>
      </w:r>
      <w:r w:rsidR="00AE49AD">
        <w:t xml:space="preserve">Figure </w:t>
      </w:r>
      <w:r w:rsidR="00AE49AD">
        <w:rPr>
          <w:noProof/>
        </w:rPr>
        <w:t>1</w:t>
      </w:r>
      <w:r>
        <w:fldChar w:fldCharType="end"/>
      </w:r>
      <w:r>
        <w:t>.</w:t>
      </w:r>
    </w:p>
    <w:p w:rsidR="00C82D15" w:rsidRDefault="001C6809" w:rsidP="00C82D15">
      <w:pPr>
        <w:keepNext/>
      </w:pPr>
      <w:r>
        <w:rPr>
          <w:noProof/>
        </w:rPr>
        <w:lastRenderedPageBreak/>
        <w:drawing>
          <wp:inline distT="0" distB="0" distL="0" distR="0" wp14:anchorId="75FCD256" wp14:editId="7F1E23C6">
            <wp:extent cx="4178808" cy="3657600"/>
            <wp:effectExtent l="19050" t="19050" r="12700" b="190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burton\Desktop\Files for Edits\G\altfigure1.png"/>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4178808" cy="3657600"/>
                    </a:xfrm>
                    <a:prstGeom prst="rect">
                      <a:avLst/>
                    </a:prstGeom>
                    <a:noFill/>
                    <a:ln>
                      <a:solidFill>
                        <a:schemeClr val="tx1"/>
                      </a:solidFill>
                    </a:ln>
                  </pic:spPr>
                </pic:pic>
              </a:graphicData>
            </a:graphic>
          </wp:inline>
        </w:drawing>
      </w:r>
    </w:p>
    <w:p w:rsidR="00C82D15" w:rsidRDefault="00C82D15" w:rsidP="00C82D15">
      <w:pPr>
        <w:pStyle w:val="Caption"/>
      </w:pPr>
      <w:r>
        <w:t xml:space="preserve">      </w:t>
      </w:r>
      <w:bookmarkStart w:id="11" w:name="_Ref530404132"/>
      <w:r>
        <w:t xml:space="preserve">Figure </w:t>
      </w:r>
      <w:r w:rsidR="00133E35">
        <w:fldChar w:fldCharType="begin"/>
      </w:r>
      <w:r w:rsidR="00133E35">
        <w:instrText xml:space="preserve"> SEQ Figure \* ARABIC </w:instrText>
      </w:r>
      <w:r w:rsidR="00133E35">
        <w:fldChar w:fldCharType="separate"/>
      </w:r>
      <w:r w:rsidR="00AE49AD">
        <w:rPr>
          <w:noProof/>
        </w:rPr>
        <w:t>1</w:t>
      </w:r>
      <w:r w:rsidR="00133E35">
        <w:rPr>
          <w:noProof/>
        </w:rPr>
        <w:fldChar w:fldCharType="end"/>
      </w:r>
      <w:bookmarkEnd w:id="11"/>
      <w:r>
        <w:t xml:space="preserve">      Initial GSSHA project</w:t>
      </w:r>
    </w:p>
    <w:p w:rsidR="00C82D15" w:rsidRDefault="00811911" w:rsidP="00C82D15">
      <w:pPr>
        <w:pStyle w:val="Heading1"/>
      </w:pPr>
      <w:bookmarkStart w:id="12" w:name="_Toc530490143"/>
      <w:bookmarkStart w:id="13" w:name="_Toc530495705"/>
      <w:bookmarkStart w:id="14" w:name="_Toc530490144"/>
      <w:bookmarkStart w:id="15" w:name="_Toc530495706"/>
      <w:bookmarkStart w:id="16" w:name="Adding_Soil_Erosion"/>
      <w:bookmarkStart w:id="17" w:name="_Toc530495707"/>
      <w:bookmarkStart w:id="18" w:name="_Toc164901575"/>
      <w:bookmarkStart w:id="19" w:name="_Toc263849267"/>
      <w:bookmarkStart w:id="20" w:name="_Toc265839255"/>
      <w:bookmarkStart w:id="21" w:name="_Toc271100204"/>
      <w:bookmarkStart w:id="22" w:name="_Toc390339826"/>
      <w:bookmarkEnd w:id="12"/>
      <w:bookmarkEnd w:id="13"/>
      <w:bookmarkEnd w:id="14"/>
      <w:bookmarkEnd w:id="15"/>
      <w:bookmarkEnd w:id="16"/>
      <w:r>
        <w:t xml:space="preserve">Adding Permafrost </w:t>
      </w:r>
      <w:r w:rsidR="00C82D15">
        <w:t>Parameters</w:t>
      </w:r>
      <w:bookmarkEnd w:id="17"/>
      <w:bookmarkEnd w:id="18"/>
    </w:p>
    <w:p w:rsidR="00C82D15" w:rsidRPr="009B119B" w:rsidRDefault="009871C1" w:rsidP="007C6893">
      <w:pPr>
        <w:pStyle w:val="BodyText"/>
      </w:pPr>
      <w:r>
        <w:t>This section will demonstrate t</w:t>
      </w:r>
      <w:r w:rsidR="00811911">
        <w:t>urn</w:t>
      </w:r>
      <w:r>
        <w:t>ing</w:t>
      </w:r>
      <w:r w:rsidR="00811911">
        <w:t xml:space="preserve"> on the permafrost option in the </w:t>
      </w:r>
      <w:r w:rsidRPr="009871C1">
        <w:rPr>
          <w:i/>
        </w:rPr>
        <w:t>GSSHA Job C</w:t>
      </w:r>
      <w:r w:rsidR="00811911" w:rsidRPr="009871C1">
        <w:rPr>
          <w:i/>
        </w:rPr>
        <w:t>ontrol</w:t>
      </w:r>
      <w:r w:rsidRPr="009871C1">
        <w:rPr>
          <w:i/>
        </w:rPr>
        <w:t xml:space="preserve"> Parameters</w:t>
      </w:r>
      <w:r w:rsidR="00811911">
        <w:t xml:space="preserve"> dialog</w:t>
      </w:r>
      <w:r w:rsidR="00C82D15">
        <w:t>.</w:t>
      </w:r>
      <w:r w:rsidR="00811911">
        <w:t xml:space="preserve"> Then, </w:t>
      </w:r>
      <w:r>
        <w:t>it will demonstrate defining</w:t>
      </w:r>
      <w:r w:rsidR="00811911">
        <w:t xml:space="preserve"> a mapping table containing the required permafrost parameters.</w:t>
      </w:r>
    </w:p>
    <w:p w:rsidR="00C82D15" w:rsidRPr="004261E9" w:rsidRDefault="00811911" w:rsidP="00C82D15">
      <w:pPr>
        <w:pStyle w:val="Heading2"/>
        <w:rPr>
          <w:szCs w:val="24"/>
        </w:rPr>
      </w:pPr>
      <w:bookmarkStart w:id="23" w:name="_Toc164901576"/>
      <w:bookmarkEnd w:id="19"/>
      <w:bookmarkEnd w:id="20"/>
      <w:bookmarkEnd w:id="21"/>
      <w:bookmarkEnd w:id="22"/>
      <w:r>
        <w:rPr>
          <w:szCs w:val="24"/>
        </w:rPr>
        <w:t>Turning on Permafrost in Job Control</w:t>
      </w:r>
      <w:bookmarkEnd w:id="23"/>
    </w:p>
    <w:p w:rsidR="00C82D15" w:rsidRPr="009871C1" w:rsidRDefault="00C82D15" w:rsidP="00A626D6">
      <w:pPr>
        <w:numPr>
          <w:ilvl w:val="0"/>
          <w:numId w:val="13"/>
        </w:numPr>
        <w:rPr>
          <w:b/>
          <w:i/>
        </w:rPr>
      </w:pPr>
      <w:r>
        <w:t xml:space="preserve">Select </w:t>
      </w:r>
      <w:r w:rsidRPr="00243F9F">
        <w:rPr>
          <w:i/>
        </w:rPr>
        <w:t>GSSHA</w:t>
      </w:r>
      <w:r>
        <w:t xml:space="preserve"> | </w:t>
      </w:r>
      <w:r w:rsidRPr="00243F9F">
        <w:rPr>
          <w:b/>
        </w:rPr>
        <w:t>Job Control…</w:t>
      </w:r>
      <w:r>
        <w:t xml:space="preserve"> to bring up the </w:t>
      </w:r>
      <w:r w:rsidRPr="00243F9F">
        <w:rPr>
          <w:i/>
        </w:rPr>
        <w:t>GSSHA Job Control Parameters</w:t>
      </w:r>
      <w:r>
        <w:t xml:space="preserve"> dialog (</w:t>
      </w:r>
      <w:r>
        <w:fldChar w:fldCharType="begin"/>
      </w:r>
      <w:r>
        <w:instrText xml:space="preserve"> REF _Ref530407627 \h </w:instrText>
      </w:r>
      <w:r>
        <w:fldChar w:fldCharType="separate"/>
      </w:r>
      <w:r w:rsidR="00AE49AD" w:rsidRPr="00C82D15">
        <w:t>Figure</w:t>
      </w:r>
      <w:r w:rsidR="00AE49AD">
        <w:t xml:space="preserve"> </w:t>
      </w:r>
      <w:r w:rsidR="00AE49AD">
        <w:rPr>
          <w:noProof/>
        </w:rPr>
        <w:t>2</w:t>
      </w:r>
      <w:r>
        <w:fldChar w:fldCharType="end"/>
      </w:r>
      <w:r>
        <w:t>).</w:t>
      </w:r>
    </w:p>
    <w:p w:rsidR="009871C1" w:rsidRPr="00373956" w:rsidRDefault="009871C1" w:rsidP="00A626D6">
      <w:pPr>
        <w:numPr>
          <w:ilvl w:val="0"/>
          <w:numId w:val="13"/>
        </w:numPr>
        <w:rPr>
          <w:b/>
          <w:i/>
        </w:rPr>
      </w:pPr>
      <w:r>
        <w:t xml:space="preserve">In the list on the right, turn on the </w:t>
      </w:r>
      <w:r w:rsidRPr="009871C1">
        <w:rPr>
          <w:i/>
        </w:rPr>
        <w:t>Permafrost</w:t>
      </w:r>
      <w:r>
        <w:t xml:space="preserve"> option.</w:t>
      </w:r>
    </w:p>
    <w:p w:rsidR="00373956" w:rsidRPr="00373956" w:rsidRDefault="00373956" w:rsidP="00A626D6">
      <w:pPr>
        <w:numPr>
          <w:ilvl w:val="0"/>
          <w:numId w:val="13"/>
        </w:numPr>
        <w:rPr>
          <w:b/>
          <w:i/>
        </w:rPr>
      </w:pPr>
      <w:r>
        <w:t xml:space="preserve">Click </w:t>
      </w:r>
      <w:r w:rsidRPr="00373956">
        <w:rPr>
          <w:b/>
        </w:rPr>
        <w:t>OK</w:t>
      </w:r>
      <w:r>
        <w:t xml:space="preserve"> to close the </w:t>
      </w:r>
      <w:r w:rsidRPr="00373956">
        <w:rPr>
          <w:i/>
        </w:rPr>
        <w:t>GSSHA</w:t>
      </w:r>
      <w:r>
        <w:t xml:space="preserve"> </w:t>
      </w:r>
      <w:r w:rsidRPr="00373956">
        <w:rPr>
          <w:i/>
        </w:rPr>
        <w:t>Job Control Parameters</w:t>
      </w:r>
      <w:r>
        <w:t xml:space="preserve"> dialog.</w:t>
      </w:r>
    </w:p>
    <w:p w:rsidR="00C82D15" w:rsidRDefault="00E50BA5" w:rsidP="000905CF">
      <w:pPr>
        <w:pStyle w:val="BodyText"/>
      </w:pPr>
      <w:r>
        <w:rPr>
          <w:noProof/>
        </w:rPr>
        <w:lastRenderedPageBreak/>
        <mc:AlternateContent>
          <mc:Choice Requires="wps">
            <w:drawing>
              <wp:anchor distT="0" distB="0" distL="114300" distR="114300" simplePos="0" relativeHeight="251729408" behindDoc="0" locked="0" layoutInCell="1" allowOverlap="1">
                <wp:simplePos x="0" y="0"/>
                <wp:positionH relativeFrom="column">
                  <wp:posOffset>4037162</wp:posOffset>
                </wp:positionH>
                <wp:positionV relativeFrom="paragraph">
                  <wp:posOffset>1190445</wp:posOffset>
                </wp:positionV>
                <wp:extent cx="1233578" cy="198408"/>
                <wp:effectExtent l="0" t="0" r="24130" b="11430"/>
                <wp:wrapNone/>
                <wp:docPr id="1" name="Rectangle 1"/>
                <wp:cNvGraphicFramePr/>
                <a:graphic xmlns:a="http://schemas.openxmlformats.org/drawingml/2006/main">
                  <a:graphicData uri="http://schemas.microsoft.com/office/word/2010/wordprocessingShape">
                    <wps:wsp>
                      <wps:cNvSpPr/>
                      <wps:spPr>
                        <a:xfrm>
                          <a:off x="0" y="0"/>
                          <a:ext cx="1233578" cy="19840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317.9pt;margin-top:93.75pt;width:97.15pt;height:15.6pt;z-index:251729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" filled="f" strokecolor="red" strokeweight="2pt"/>
            </w:pict>
          </mc:Fallback>
        </mc:AlternateContent>
      </w:r>
      <w:r w:rsidR="00811911">
        <w:rPr>
          <w:noProof/>
        </w:rPr>
        <w:drawing>
          <wp:inline distT="0" distB="0" distL="0" distR="0" wp14:anchorId="4280A1DF" wp14:editId="5BCEAE38">
            <wp:extent cx="4572000" cy="22128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572000" cy="2212848"/>
                    </a:xfrm>
                    <a:prstGeom prst="rect">
                      <a:avLst/>
                    </a:prstGeom>
                  </pic:spPr>
                </pic:pic>
              </a:graphicData>
            </a:graphic>
          </wp:inline>
        </w:drawing>
      </w:r>
      <w:r w:rsidR="00811911">
        <w:rPr>
          <w:noProof/>
        </w:rPr>
        <w:t xml:space="preserve"> </w:t>
      </w:r>
    </w:p>
    <w:p w:rsidR="00C82D15" w:rsidRDefault="00C82D15" w:rsidP="00373956">
      <w:pPr>
        <w:pStyle w:val="Caption"/>
      </w:pPr>
      <w:r>
        <w:t xml:space="preserve">      </w:t>
      </w:r>
      <w:bookmarkStart w:id="24" w:name="_Ref530407627"/>
      <w:r w:rsidRPr="00C82D15">
        <w:t>Figure</w:t>
      </w:r>
      <w:r>
        <w:t xml:space="preserve"> </w:t>
      </w:r>
      <w:r w:rsidR="00133E35">
        <w:fldChar w:fldCharType="begin"/>
      </w:r>
      <w:r w:rsidR="00133E35">
        <w:instrText xml:space="preserve"> SEQ Figure \* ARABIC </w:instrText>
      </w:r>
      <w:r w:rsidR="00133E35">
        <w:fldChar w:fldCharType="separate"/>
      </w:r>
      <w:r w:rsidR="00AE49AD">
        <w:rPr>
          <w:noProof/>
        </w:rPr>
        <w:t>2</w:t>
      </w:r>
      <w:r w:rsidR="00133E35">
        <w:rPr>
          <w:noProof/>
        </w:rPr>
        <w:fldChar w:fldCharType="end"/>
      </w:r>
      <w:bookmarkEnd w:id="24"/>
      <w:r>
        <w:t xml:space="preserve">      GSSHA Job Control Parameters dialog</w:t>
      </w:r>
    </w:p>
    <w:p w:rsidR="00C82D15" w:rsidRPr="004261E9" w:rsidRDefault="00811911" w:rsidP="00C82D15">
      <w:pPr>
        <w:pStyle w:val="Heading2"/>
        <w:rPr>
          <w:szCs w:val="24"/>
        </w:rPr>
      </w:pPr>
      <w:bookmarkStart w:id="25" w:name="_Toc530490147"/>
      <w:bookmarkStart w:id="26" w:name="_Toc530495709"/>
      <w:bookmarkStart w:id="27" w:name="Specifying_Soil_Erosion_Parameters"/>
      <w:bookmarkStart w:id="28" w:name="_Toc164901577"/>
      <w:bookmarkEnd w:id="25"/>
      <w:bookmarkEnd w:id="26"/>
      <w:bookmarkEnd w:id="27"/>
      <w:r>
        <w:rPr>
          <w:szCs w:val="24"/>
        </w:rPr>
        <w:t>Defining a Mapping Table</w:t>
      </w:r>
      <w:bookmarkEnd w:id="28"/>
    </w:p>
    <w:p w:rsidR="00C82D15" w:rsidRDefault="009A5F71" w:rsidP="007C6893">
      <w:pPr>
        <w:pStyle w:val="BodyText"/>
      </w:pPr>
      <w:r>
        <w:t>Define the Permafrost parameters in the mapping table dialog.</w:t>
      </w:r>
    </w:p>
    <w:p w:rsidR="009A5F71" w:rsidRPr="00DE6E8C" w:rsidRDefault="009A5F71" w:rsidP="009A5F71">
      <w:pPr>
        <w:numPr>
          <w:ilvl w:val="0"/>
          <w:numId w:val="14"/>
        </w:numPr>
        <w:rPr>
          <w:b/>
          <w:i/>
        </w:rPr>
      </w:pPr>
      <w:r>
        <w:t xml:space="preserve">Select </w:t>
      </w:r>
      <w:r w:rsidRPr="00DE6E8C">
        <w:rPr>
          <w:i/>
        </w:rPr>
        <w:t>GSSHA</w:t>
      </w:r>
      <w:r>
        <w:t xml:space="preserve"> | </w:t>
      </w:r>
      <w:r w:rsidRPr="00DE6E8C">
        <w:rPr>
          <w:b/>
        </w:rPr>
        <w:t>Map Tables…</w:t>
      </w:r>
      <w:r>
        <w:t xml:space="preserve"> to bring up the </w:t>
      </w:r>
      <w:r w:rsidRPr="00DE6E8C">
        <w:rPr>
          <w:i/>
        </w:rPr>
        <w:t xml:space="preserve">GSSHA Map Table Editor </w:t>
      </w:r>
      <w:r w:rsidR="00DE6E8C">
        <w:t>dialog</w:t>
      </w:r>
      <w:r>
        <w:t>.</w:t>
      </w:r>
    </w:p>
    <w:p w:rsidR="0013632F" w:rsidRDefault="009A5F71" w:rsidP="00690CD2">
      <w:pPr>
        <w:numPr>
          <w:ilvl w:val="0"/>
          <w:numId w:val="14"/>
        </w:numPr>
      </w:pPr>
      <w:r w:rsidRPr="009A5F71">
        <w:t xml:space="preserve">Select the </w:t>
      </w:r>
      <w:r w:rsidRPr="009871C1">
        <w:rPr>
          <w:i/>
        </w:rPr>
        <w:t>Permafrost</w:t>
      </w:r>
      <w:r>
        <w:t xml:space="preserve"> tab.</w:t>
      </w:r>
    </w:p>
    <w:p w:rsidR="009A5F71" w:rsidRDefault="006B341E" w:rsidP="00690CD2">
      <w:pPr>
        <w:numPr>
          <w:ilvl w:val="0"/>
          <w:numId w:val="14"/>
        </w:numPr>
      </w:pPr>
      <w:r>
        <w:t xml:space="preserve">For </w:t>
      </w:r>
      <w:r w:rsidRPr="009871C1">
        <w:rPr>
          <w:i/>
        </w:rPr>
        <w:t>Using index map</w:t>
      </w:r>
      <w:r>
        <w:t>, select “soil”.</w:t>
      </w:r>
    </w:p>
    <w:p w:rsidR="006B341E" w:rsidRDefault="006B341E" w:rsidP="00690CD2">
      <w:pPr>
        <w:numPr>
          <w:ilvl w:val="0"/>
          <w:numId w:val="14"/>
        </w:numPr>
      </w:pPr>
      <w:r>
        <w:t xml:space="preserve">Change </w:t>
      </w:r>
      <w:r w:rsidRPr="00244BE0">
        <w:rPr>
          <w:i/>
        </w:rPr>
        <w:t>Number of layers</w:t>
      </w:r>
      <w:r>
        <w:t xml:space="preserve"> to </w:t>
      </w:r>
      <w:r w:rsidR="00244BE0">
        <w:t>“</w:t>
      </w:r>
      <w:r w:rsidR="00247E79">
        <w:t>7</w:t>
      </w:r>
      <w:r w:rsidR="00244BE0">
        <w:t>”</w:t>
      </w:r>
      <w:r>
        <w:t>.</w:t>
      </w:r>
    </w:p>
    <w:p w:rsidR="006B341E" w:rsidRDefault="00244BE0" w:rsidP="00690CD2">
      <w:pPr>
        <w:numPr>
          <w:ilvl w:val="0"/>
          <w:numId w:val="14"/>
        </w:numPr>
      </w:pPr>
      <w:r>
        <w:t>Click</w:t>
      </w:r>
      <w:r w:rsidR="006B341E">
        <w:t xml:space="preserve"> </w:t>
      </w:r>
      <w:r w:rsidR="006B341E" w:rsidRPr="00244BE0">
        <w:rPr>
          <w:b/>
        </w:rPr>
        <w:t>Generate IDs</w:t>
      </w:r>
      <w:r w:rsidR="006B341E">
        <w:t>.</w:t>
      </w:r>
    </w:p>
    <w:p w:rsidR="006B341E" w:rsidRDefault="006B341E" w:rsidP="00690CD2">
      <w:pPr>
        <w:numPr>
          <w:ilvl w:val="0"/>
          <w:numId w:val="14"/>
        </w:numPr>
      </w:pPr>
      <w:r>
        <w:t>Enter the following parameters for each layer into the mapping table or copy</w:t>
      </w:r>
      <w:r w:rsidR="005360F7">
        <w:t>/paste</w:t>
      </w:r>
      <w:r>
        <w:t xml:space="preserve"> them from </w:t>
      </w:r>
      <w:r w:rsidR="005360F7">
        <w:t xml:space="preserve">the </w:t>
      </w:r>
      <w:r>
        <w:t>“</w:t>
      </w:r>
      <w:r w:rsidR="005360F7">
        <w:t>map</w:t>
      </w:r>
      <w:r w:rsidR="006326C3">
        <w:t>ping_tables.xlsx” spreadsheet.</w:t>
      </w:r>
      <w:r w:rsidR="00622CEA">
        <w:t xml:space="preserve"> The same parameter values should be entered for each soil ID.</w:t>
      </w:r>
    </w:p>
    <w:tbl>
      <w:tblPr>
        <w:tblStyle w:val="LightShading"/>
        <w:tblW w:w="9277" w:type="dxa"/>
        <w:tblInd w:w="378" w:type="dxa"/>
        <w:tblLook w:val="04A0" w:firstRow="1" w:lastRow="0" w:firstColumn="1" w:lastColumn="0" w:noHBand="0" w:noVBand="1"/>
      </w:tblPr>
      <w:tblGrid>
        <w:gridCol w:w="2430"/>
        <w:gridCol w:w="926"/>
        <w:gridCol w:w="951"/>
        <w:gridCol w:w="998"/>
        <w:gridCol w:w="1038"/>
        <w:gridCol w:w="1082"/>
        <w:gridCol w:w="926"/>
        <w:gridCol w:w="926"/>
      </w:tblGrid>
      <w:tr w:rsidR="00247E79" w:rsidRPr="005360F7" w:rsidTr="00402F4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rsidR="00247E79" w:rsidRPr="00247E79" w:rsidRDefault="00247E79" w:rsidP="005360F7">
            <w:pPr>
              <w:spacing w:before="0" w:after="0"/>
              <w:ind w:left="0"/>
              <w:rPr>
                <w:rFonts w:ascii="Calibri" w:hAnsi="Calibri" w:cs="Calibri"/>
                <w:color w:val="000000"/>
                <w:szCs w:val="22"/>
              </w:rPr>
            </w:pPr>
            <w:r w:rsidRPr="00247E79">
              <w:rPr>
                <w:rFonts w:ascii="Calibri" w:hAnsi="Calibri" w:cs="Calibri"/>
                <w:color w:val="000000"/>
                <w:szCs w:val="22"/>
              </w:rPr>
              <w:t>Layer</w:t>
            </w:r>
          </w:p>
        </w:tc>
        <w:tc>
          <w:tcPr>
            <w:tcW w:w="926" w:type="dxa"/>
            <w:noWrap/>
            <w:hideMark/>
          </w:tcPr>
          <w:p w:rsidR="00247E79" w:rsidRPr="00247E79" w:rsidRDefault="00247E79" w:rsidP="005360F7">
            <w:pPr>
              <w:spacing w:before="0" w:after="0"/>
              <w:ind w:left="0"/>
              <w:jc w:val="right"/>
              <w:cnfStyle w:val="100000000000" w:firstRow="1" w:lastRow="0" w:firstColumn="0" w:lastColumn="0" w:oddVBand="0" w:evenVBand="0" w:oddHBand="0"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1</w:t>
            </w:r>
          </w:p>
        </w:tc>
        <w:tc>
          <w:tcPr>
            <w:tcW w:w="951" w:type="dxa"/>
            <w:noWrap/>
            <w:hideMark/>
          </w:tcPr>
          <w:p w:rsidR="00247E79" w:rsidRPr="00247E79" w:rsidRDefault="00247E79" w:rsidP="005360F7">
            <w:pPr>
              <w:spacing w:before="0" w:after="0"/>
              <w:ind w:left="0"/>
              <w:jc w:val="right"/>
              <w:cnfStyle w:val="100000000000" w:firstRow="1" w:lastRow="0" w:firstColumn="0" w:lastColumn="0" w:oddVBand="0" w:evenVBand="0" w:oddHBand="0"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2</w:t>
            </w:r>
          </w:p>
        </w:tc>
        <w:tc>
          <w:tcPr>
            <w:tcW w:w="998" w:type="dxa"/>
            <w:noWrap/>
            <w:hideMark/>
          </w:tcPr>
          <w:p w:rsidR="00247E79" w:rsidRPr="00247E79" w:rsidRDefault="00247E79" w:rsidP="005360F7">
            <w:pPr>
              <w:spacing w:before="0" w:after="0"/>
              <w:ind w:left="0"/>
              <w:jc w:val="right"/>
              <w:cnfStyle w:val="100000000000" w:firstRow="1" w:lastRow="0" w:firstColumn="0" w:lastColumn="0" w:oddVBand="0" w:evenVBand="0" w:oddHBand="0"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3</w:t>
            </w:r>
          </w:p>
        </w:tc>
        <w:tc>
          <w:tcPr>
            <w:tcW w:w="1038" w:type="dxa"/>
            <w:noWrap/>
            <w:hideMark/>
          </w:tcPr>
          <w:p w:rsidR="00247E79" w:rsidRPr="00247E79" w:rsidRDefault="00247E79" w:rsidP="005360F7">
            <w:pPr>
              <w:spacing w:before="0" w:after="0"/>
              <w:ind w:left="0"/>
              <w:jc w:val="right"/>
              <w:cnfStyle w:val="100000000000" w:firstRow="1" w:lastRow="0" w:firstColumn="0" w:lastColumn="0" w:oddVBand="0" w:evenVBand="0" w:oddHBand="0"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4</w:t>
            </w:r>
          </w:p>
        </w:tc>
        <w:tc>
          <w:tcPr>
            <w:tcW w:w="1082" w:type="dxa"/>
            <w:noWrap/>
            <w:hideMark/>
          </w:tcPr>
          <w:p w:rsidR="00247E79" w:rsidRPr="00247E79" w:rsidRDefault="00247E79" w:rsidP="005360F7">
            <w:pPr>
              <w:spacing w:before="0" w:after="0"/>
              <w:ind w:left="0"/>
              <w:jc w:val="right"/>
              <w:cnfStyle w:val="100000000000" w:firstRow="1" w:lastRow="0" w:firstColumn="0" w:lastColumn="0" w:oddVBand="0" w:evenVBand="0" w:oddHBand="0"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5</w:t>
            </w:r>
          </w:p>
        </w:tc>
        <w:tc>
          <w:tcPr>
            <w:tcW w:w="926" w:type="dxa"/>
            <w:noWrap/>
            <w:hideMark/>
          </w:tcPr>
          <w:p w:rsidR="00247E79" w:rsidRPr="00247E79" w:rsidRDefault="00247E79" w:rsidP="005360F7">
            <w:pPr>
              <w:spacing w:before="0" w:after="0"/>
              <w:ind w:left="0"/>
              <w:jc w:val="right"/>
              <w:cnfStyle w:val="100000000000" w:firstRow="1" w:lastRow="0" w:firstColumn="0" w:lastColumn="0" w:oddVBand="0" w:evenVBand="0" w:oddHBand="0"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6</w:t>
            </w:r>
          </w:p>
        </w:tc>
        <w:tc>
          <w:tcPr>
            <w:tcW w:w="926" w:type="dxa"/>
          </w:tcPr>
          <w:p w:rsidR="00247E79" w:rsidRPr="00247E79" w:rsidRDefault="00247E79" w:rsidP="005360F7">
            <w:pPr>
              <w:spacing w:before="0" w:after="0"/>
              <w:ind w:left="0"/>
              <w:jc w:val="right"/>
              <w:cnfStyle w:val="100000000000" w:firstRow="1"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7</w:t>
            </w:r>
          </w:p>
        </w:tc>
      </w:tr>
      <w:tr w:rsidR="00247E79" w:rsidRPr="005360F7" w:rsidTr="00402F4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rsidR="00247E79" w:rsidRPr="00247E79" w:rsidRDefault="00247E79" w:rsidP="005360F7">
            <w:pPr>
              <w:spacing w:before="0" w:after="0"/>
              <w:ind w:left="0"/>
              <w:rPr>
                <w:rFonts w:ascii="Calibri" w:hAnsi="Calibri" w:cs="Calibri"/>
                <w:color w:val="000000"/>
                <w:szCs w:val="22"/>
              </w:rPr>
            </w:pPr>
            <w:r w:rsidRPr="00247E79">
              <w:rPr>
                <w:rFonts w:ascii="Calibri" w:hAnsi="Calibri" w:cs="Calibri"/>
                <w:color w:val="000000"/>
                <w:szCs w:val="22"/>
              </w:rPr>
              <w:t>ID</w:t>
            </w:r>
          </w:p>
        </w:tc>
        <w:tc>
          <w:tcPr>
            <w:tcW w:w="926"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1 and 2</w:t>
            </w:r>
          </w:p>
        </w:tc>
        <w:tc>
          <w:tcPr>
            <w:tcW w:w="951"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1 and 2</w:t>
            </w:r>
          </w:p>
        </w:tc>
        <w:tc>
          <w:tcPr>
            <w:tcW w:w="998"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1 and 2</w:t>
            </w:r>
          </w:p>
        </w:tc>
        <w:tc>
          <w:tcPr>
            <w:tcW w:w="1038"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1 and 2</w:t>
            </w:r>
          </w:p>
        </w:tc>
        <w:tc>
          <w:tcPr>
            <w:tcW w:w="1082"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1 and 2</w:t>
            </w:r>
          </w:p>
        </w:tc>
        <w:tc>
          <w:tcPr>
            <w:tcW w:w="926"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1 and 2</w:t>
            </w:r>
          </w:p>
        </w:tc>
        <w:tc>
          <w:tcPr>
            <w:tcW w:w="926" w:type="dxa"/>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1 and 2</w:t>
            </w:r>
          </w:p>
        </w:tc>
      </w:tr>
      <w:tr w:rsidR="00247E79" w:rsidRPr="005360F7" w:rsidTr="00402F46">
        <w:trPr>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rsidR="00247E79" w:rsidRPr="00247E79" w:rsidRDefault="00247E79" w:rsidP="005360F7">
            <w:pPr>
              <w:spacing w:before="0" w:after="0"/>
              <w:ind w:left="0"/>
              <w:rPr>
                <w:rFonts w:ascii="Calibri" w:hAnsi="Calibri" w:cs="Calibri"/>
                <w:color w:val="000000"/>
                <w:szCs w:val="22"/>
              </w:rPr>
            </w:pPr>
            <w:r w:rsidRPr="00247E79">
              <w:rPr>
                <w:rFonts w:ascii="Calibri" w:hAnsi="Calibri" w:cs="Calibri"/>
                <w:color w:val="000000"/>
                <w:szCs w:val="22"/>
              </w:rPr>
              <w:t xml:space="preserve">Thickness </w:t>
            </w:r>
            <w:r w:rsidR="00E50BA5">
              <w:rPr>
                <w:rFonts w:ascii="Calibri" w:hAnsi="Calibri" w:cs="Calibri"/>
                <w:color w:val="000000"/>
                <w:szCs w:val="22"/>
              </w:rPr>
              <w:t xml:space="preserve">of soil layer </w:t>
            </w:r>
            <w:r w:rsidRPr="00247E79">
              <w:rPr>
                <w:rFonts w:ascii="Calibri" w:hAnsi="Calibri" w:cs="Calibri"/>
                <w:color w:val="000000"/>
                <w:szCs w:val="22"/>
              </w:rPr>
              <w:t>(m)</w:t>
            </w:r>
          </w:p>
        </w:tc>
        <w:tc>
          <w:tcPr>
            <w:tcW w:w="926" w:type="dxa"/>
            <w:noWrap/>
            <w:hideMark/>
          </w:tcPr>
          <w:p w:rsidR="00247E79" w:rsidRPr="00247E79" w:rsidRDefault="00247E79"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0.08</w:t>
            </w:r>
          </w:p>
        </w:tc>
        <w:tc>
          <w:tcPr>
            <w:tcW w:w="951" w:type="dxa"/>
            <w:noWrap/>
            <w:hideMark/>
          </w:tcPr>
          <w:p w:rsidR="00247E79" w:rsidRPr="00247E79" w:rsidRDefault="00622CEA"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0.22</w:t>
            </w:r>
          </w:p>
        </w:tc>
        <w:tc>
          <w:tcPr>
            <w:tcW w:w="998" w:type="dxa"/>
            <w:noWrap/>
            <w:hideMark/>
          </w:tcPr>
          <w:p w:rsidR="00247E79" w:rsidRPr="00247E79" w:rsidRDefault="00622CEA"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0.32</w:t>
            </w:r>
          </w:p>
        </w:tc>
        <w:tc>
          <w:tcPr>
            <w:tcW w:w="1038" w:type="dxa"/>
            <w:noWrap/>
            <w:hideMark/>
          </w:tcPr>
          <w:p w:rsidR="00247E79" w:rsidRPr="00247E79" w:rsidRDefault="00622CEA"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0.38</w:t>
            </w:r>
          </w:p>
        </w:tc>
        <w:tc>
          <w:tcPr>
            <w:tcW w:w="1082" w:type="dxa"/>
            <w:noWrap/>
            <w:hideMark/>
          </w:tcPr>
          <w:p w:rsidR="00247E79" w:rsidRPr="00247E79" w:rsidRDefault="00622CEA"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0.5</w:t>
            </w:r>
          </w:p>
        </w:tc>
        <w:tc>
          <w:tcPr>
            <w:tcW w:w="926" w:type="dxa"/>
            <w:noWrap/>
            <w:hideMark/>
          </w:tcPr>
          <w:p w:rsidR="00247E79" w:rsidRPr="00247E79" w:rsidRDefault="00622CEA"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3.5</w:t>
            </w:r>
          </w:p>
        </w:tc>
        <w:tc>
          <w:tcPr>
            <w:tcW w:w="926" w:type="dxa"/>
          </w:tcPr>
          <w:p w:rsidR="00247E79" w:rsidRPr="00247E79" w:rsidRDefault="00622CEA"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5</w:t>
            </w:r>
          </w:p>
        </w:tc>
      </w:tr>
      <w:tr w:rsidR="00247E79" w:rsidRPr="005360F7" w:rsidTr="00402F4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rsidR="00247E79" w:rsidRPr="00247E79" w:rsidRDefault="00247E79" w:rsidP="005360F7">
            <w:pPr>
              <w:spacing w:before="0" w:after="0"/>
              <w:ind w:left="0"/>
              <w:rPr>
                <w:rFonts w:ascii="Calibri" w:hAnsi="Calibri" w:cs="Calibri"/>
                <w:color w:val="000000"/>
                <w:szCs w:val="22"/>
              </w:rPr>
            </w:pPr>
            <w:r w:rsidRPr="00247E79">
              <w:rPr>
                <w:rFonts w:ascii="Calibri" w:hAnsi="Calibri" w:cs="Calibri"/>
                <w:color w:val="000000"/>
                <w:szCs w:val="22"/>
              </w:rPr>
              <w:t xml:space="preserve">Phase change temperature (C) </w:t>
            </w:r>
          </w:p>
        </w:tc>
        <w:tc>
          <w:tcPr>
            <w:tcW w:w="926"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w:t>
            </w:r>
          </w:p>
        </w:tc>
        <w:tc>
          <w:tcPr>
            <w:tcW w:w="951"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w:t>
            </w:r>
          </w:p>
        </w:tc>
        <w:tc>
          <w:tcPr>
            <w:tcW w:w="998"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w:t>
            </w:r>
          </w:p>
        </w:tc>
        <w:tc>
          <w:tcPr>
            <w:tcW w:w="1038"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w:t>
            </w:r>
          </w:p>
        </w:tc>
        <w:tc>
          <w:tcPr>
            <w:tcW w:w="1082"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w:t>
            </w:r>
          </w:p>
        </w:tc>
        <w:tc>
          <w:tcPr>
            <w:tcW w:w="926"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w:t>
            </w:r>
          </w:p>
        </w:tc>
        <w:tc>
          <w:tcPr>
            <w:tcW w:w="926" w:type="dxa"/>
          </w:tcPr>
          <w:p w:rsidR="00247E79" w:rsidRPr="00247E79" w:rsidRDefault="00622CEA"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w:t>
            </w:r>
          </w:p>
        </w:tc>
      </w:tr>
      <w:tr w:rsidR="00247E79" w:rsidRPr="005360F7" w:rsidTr="00402F46">
        <w:trPr>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rsidR="00247E79" w:rsidRPr="00247E79" w:rsidRDefault="00247E79" w:rsidP="005360F7">
            <w:pPr>
              <w:spacing w:before="0" w:after="0"/>
              <w:ind w:left="0"/>
              <w:rPr>
                <w:rFonts w:ascii="Calibri" w:hAnsi="Calibri" w:cs="Calibri"/>
                <w:color w:val="000000"/>
                <w:szCs w:val="22"/>
              </w:rPr>
            </w:pPr>
            <w:r w:rsidRPr="00247E79">
              <w:rPr>
                <w:rFonts w:ascii="Calibri" w:hAnsi="Calibri" w:cs="Calibri"/>
                <w:color w:val="000000"/>
                <w:szCs w:val="22"/>
              </w:rPr>
              <w:t>Volumetric soil water content</w:t>
            </w:r>
          </w:p>
        </w:tc>
        <w:tc>
          <w:tcPr>
            <w:tcW w:w="926" w:type="dxa"/>
            <w:noWrap/>
            <w:hideMark/>
          </w:tcPr>
          <w:p w:rsidR="00247E79" w:rsidRPr="00247E79" w:rsidRDefault="00247E79" w:rsidP="00247E79">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w:t>
            </w:r>
            <w:r>
              <w:rPr>
                <w:rFonts w:ascii="Calibri" w:hAnsi="Calibri" w:cs="Calibri"/>
                <w:color w:val="000000"/>
                <w:szCs w:val="22"/>
              </w:rPr>
              <w:t>2</w:t>
            </w:r>
          </w:p>
        </w:tc>
        <w:tc>
          <w:tcPr>
            <w:tcW w:w="951" w:type="dxa"/>
            <w:noWrap/>
            <w:hideMark/>
          </w:tcPr>
          <w:p w:rsidR="00247E79" w:rsidRPr="00247E79" w:rsidRDefault="00622CEA"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0.2</w:t>
            </w:r>
          </w:p>
        </w:tc>
        <w:tc>
          <w:tcPr>
            <w:tcW w:w="998" w:type="dxa"/>
            <w:noWrap/>
            <w:hideMark/>
          </w:tcPr>
          <w:p w:rsidR="00247E79" w:rsidRPr="00247E79" w:rsidRDefault="00622CEA"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0.2</w:t>
            </w:r>
          </w:p>
        </w:tc>
        <w:tc>
          <w:tcPr>
            <w:tcW w:w="1038" w:type="dxa"/>
            <w:noWrap/>
            <w:hideMark/>
          </w:tcPr>
          <w:p w:rsidR="00247E79" w:rsidRPr="00247E79" w:rsidRDefault="00622CEA"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0.2</w:t>
            </w:r>
          </w:p>
        </w:tc>
        <w:tc>
          <w:tcPr>
            <w:tcW w:w="1082" w:type="dxa"/>
            <w:noWrap/>
            <w:hideMark/>
          </w:tcPr>
          <w:p w:rsidR="00247E79" w:rsidRPr="00247E79" w:rsidRDefault="00622CEA"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0.2</w:t>
            </w:r>
          </w:p>
        </w:tc>
        <w:tc>
          <w:tcPr>
            <w:tcW w:w="926" w:type="dxa"/>
            <w:noWrap/>
            <w:hideMark/>
          </w:tcPr>
          <w:p w:rsidR="00247E79" w:rsidRPr="00247E79" w:rsidRDefault="00622CEA"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0.2</w:t>
            </w:r>
          </w:p>
        </w:tc>
        <w:tc>
          <w:tcPr>
            <w:tcW w:w="926" w:type="dxa"/>
          </w:tcPr>
          <w:p w:rsidR="00247E79" w:rsidRPr="00247E79" w:rsidRDefault="00622CEA"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0.2</w:t>
            </w:r>
          </w:p>
        </w:tc>
      </w:tr>
      <w:tr w:rsidR="00247E79" w:rsidRPr="005360F7" w:rsidTr="00402F4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rsidR="00247E79" w:rsidRPr="00247E79" w:rsidRDefault="00247E79" w:rsidP="005360F7">
            <w:pPr>
              <w:spacing w:before="0" w:after="0"/>
              <w:ind w:left="0"/>
              <w:rPr>
                <w:rFonts w:ascii="Calibri" w:hAnsi="Calibri" w:cs="Calibri"/>
                <w:color w:val="000000"/>
                <w:szCs w:val="22"/>
              </w:rPr>
            </w:pPr>
            <w:r w:rsidRPr="00247E79">
              <w:rPr>
                <w:rFonts w:ascii="Calibri" w:hAnsi="Calibri" w:cs="Calibri"/>
                <w:color w:val="000000"/>
                <w:szCs w:val="22"/>
              </w:rPr>
              <w:t>Volume of unfrozen water</w:t>
            </w:r>
          </w:p>
        </w:tc>
        <w:tc>
          <w:tcPr>
            <w:tcW w:w="926"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0.1077</w:t>
            </w:r>
          </w:p>
        </w:tc>
        <w:tc>
          <w:tcPr>
            <w:tcW w:w="951" w:type="dxa"/>
            <w:noWrap/>
            <w:hideMark/>
          </w:tcPr>
          <w:p w:rsidR="00247E79" w:rsidRPr="00247E79" w:rsidRDefault="00622CEA"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0.0274</w:t>
            </w:r>
          </w:p>
        </w:tc>
        <w:tc>
          <w:tcPr>
            <w:tcW w:w="998" w:type="dxa"/>
            <w:noWrap/>
            <w:hideMark/>
          </w:tcPr>
          <w:p w:rsidR="00247E79" w:rsidRPr="00247E79" w:rsidRDefault="00622CEA"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0.0537</w:t>
            </w:r>
          </w:p>
        </w:tc>
        <w:tc>
          <w:tcPr>
            <w:tcW w:w="1038" w:type="dxa"/>
            <w:noWrap/>
            <w:hideMark/>
          </w:tcPr>
          <w:p w:rsidR="00247E79" w:rsidRPr="00247E79" w:rsidRDefault="00622CEA"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0.0143</w:t>
            </w:r>
          </w:p>
        </w:tc>
        <w:tc>
          <w:tcPr>
            <w:tcW w:w="1082" w:type="dxa"/>
            <w:noWrap/>
            <w:hideMark/>
          </w:tcPr>
          <w:p w:rsidR="00247E79" w:rsidRPr="00247E79" w:rsidRDefault="00622CEA"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0.0727</w:t>
            </w:r>
          </w:p>
        </w:tc>
        <w:tc>
          <w:tcPr>
            <w:tcW w:w="926" w:type="dxa"/>
            <w:noWrap/>
            <w:hideMark/>
          </w:tcPr>
          <w:p w:rsidR="00247E79" w:rsidRPr="00247E79" w:rsidRDefault="00622CEA"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0.0144</w:t>
            </w:r>
          </w:p>
        </w:tc>
        <w:tc>
          <w:tcPr>
            <w:tcW w:w="926" w:type="dxa"/>
          </w:tcPr>
          <w:p w:rsidR="00247E79" w:rsidRPr="00247E79" w:rsidRDefault="00622CEA"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0.0213</w:t>
            </w:r>
          </w:p>
        </w:tc>
      </w:tr>
      <w:tr w:rsidR="00247E79" w:rsidRPr="005360F7" w:rsidTr="00402F46">
        <w:trPr>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rsidR="00247E79" w:rsidRPr="00247E79" w:rsidRDefault="00402F46" w:rsidP="00402F46">
            <w:pPr>
              <w:spacing w:before="0" w:after="0"/>
              <w:ind w:left="0"/>
              <w:rPr>
                <w:rFonts w:ascii="Calibri" w:hAnsi="Calibri" w:cs="Calibri"/>
                <w:color w:val="000000"/>
                <w:szCs w:val="22"/>
              </w:rPr>
            </w:pPr>
            <w:r>
              <w:rPr>
                <w:rFonts w:ascii="Calibri" w:hAnsi="Calibri" w:cs="Calibri"/>
                <w:color w:val="000000"/>
                <w:szCs w:val="22"/>
              </w:rPr>
              <w:t>Unfrozen water p</w:t>
            </w:r>
            <w:r w:rsidR="00247E79" w:rsidRPr="00247E79">
              <w:rPr>
                <w:rFonts w:ascii="Calibri" w:hAnsi="Calibri" w:cs="Calibri"/>
                <w:color w:val="000000"/>
                <w:szCs w:val="22"/>
              </w:rPr>
              <w:t>arameter "A"</w:t>
            </w:r>
          </w:p>
        </w:tc>
        <w:tc>
          <w:tcPr>
            <w:tcW w:w="926" w:type="dxa"/>
            <w:noWrap/>
            <w:hideMark/>
          </w:tcPr>
          <w:p w:rsidR="00247E79" w:rsidRPr="00247E79" w:rsidRDefault="00247E79"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0.0345</w:t>
            </w:r>
          </w:p>
        </w:tc>
        <w:tc>
          <w:tcPr>
            <w:tcW w:w="951" w:type="dxa"/>
            <w:noWrap/>
            <w:hideMark/>
          </w:tcPr>
          <w:p w:rsidR="00247E79" w:rsidRPr="00247E79" w:rsidRDefault="00622CEA"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0.0231</w:t>
            </w:r>
          </w:p>
        </w:tc>
        <w:tc>
          <w:tcPr>
            <w:tcW w:w="998" w:type="dxa"/>
            <w:noWrap/>
            <w:hideMark/>
          </w:tcPr>
          <w:p w:rsidR="00247E79" w:rsidRPr="00247E79" w:rsidRDefault="00622CEA"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0.0461</w:t>
            </w:r>
          </w:p>
        </w:tc>
        <w:tc>
          <w:tcPr>
            <w:tcW w:w="1038" w:type="dxa"/>
            <w:noWrap/>
            <w:hideMark/>
          </w:tcPr>
          <w:p w:rsidR="00247E79" w:rsidRPr="00247E79" w:rsidRDefault="00622CEA"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0.0128</w:t>
            </w:r>
          </w:p>
        </w:tc>
        <w:tc>
          <w:tcPr>
            <w:tcW w:w="1082" w:type="dxa"/>
            <w:noWrap/>
            <w:hideMark/>
          </w:tcPr>
          <w:p w:rsidR="00247E79" w:rsidRPr="00247E79" w:rsidRDefault="00622CEA"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0.0643</w:t>
            </w:r>
          </w:p>
        </w:tc>
        <w:tc>
          <w:tcPr>
            <w:tcW w:w="926" w:type="dxa"/>
            <w:noWrap/>
            <w:hideMark/>
          </w:tcPr>
          <w:p w:rsidR="00247E79" w:rsidRPr="00247E79" w:rsidRDefault="00622CEA"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0.0134</w:t>
            </w:r>
          </w:p>
        </w:tc>
        <w:tc>
          <w:tcPr>
            <w:tcW w:w="926" w:type="dxa"/>
          </w:tcPr>
          <w:p w:rsidR="00247E79" w:rsidRPr="00247E79" w:rsidRDefault="00622CEA"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0.0155</w:t>
            </w:r>
          </w:p>
        </w:tc>
      </w:tr>
      <w:tr w:rsidR="00247E79" w:rsidRPr="005360F7" w:rsidTr="00402F4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rsidR="00247E79" w:rsidRPr="00247E79" w:rsidRDefault="00402F46" w:rsidP="005360F7">
            <w:pPr>
              <w:spacing w:before="0" w:after="0"/>
              <w:ind w:left="0"/>
              <w:rPr>
                <w:rFonts w:ascii="Calibri" w:hAnsi="Calibri" w:cs="Calibri"/>
                <w:color w:val="000000"/>
                <w:szCs w:val="22"/>
              </w:rPr>
            </w:pPr>
            <w:r>
              <w:rPr>
                <w:rFonts w:ascii="Calibri" w:hAnsi="Calibri" w:cs="Calibri"/>
                <w:color w:val="000000"/>
                <w:szCs w:val="22"/>
              </w:rPr>
              <w:t>Unfrozen water p</w:t>
            </w:r>
            <w:r w:rsidR="00247E79" w:rsidRPr="00247E79">
              <w:rPr>
                <w:rFonts w:ascii="Calibri" w:hAnsi="Calibri" w:cs="Calibri"/>
                <w:color w:val="000000"/>
                <w:szCs w:val="22"/>
              </w:rPr>
              <w:t>arameter "B"</w:t>
            </w:r>
          </w:p>
        </w:tc>
        <w:tc>
          <w:tcPr>
            <w:tcW w:w="926"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-0.321</w:t>
            </w:r>
          </w:p>
        </w:tc>
        <w:tc>
          <w:tcPr>
            <w:tcW w:w="951" w:type="dxa"/>
            <w:noWrap/>
            <w:hideMark/>
          </w:tcPr>
          <w:p w:rsidR="00247E79" w:rsidRPr="00247E79" w:rsidRDefault="00622CEA"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-0.235</w:t>
            </w:r>
          </w:p>
        </w:tc>
        <w:tc>
          <w:tcPr>
            <w:tcW w:w="998" w:type="dxa"/>
            <w:noWrap/>
            <w:hideMark/>
          </w:tcPr>
          <w:p w:rsidR="00247E79" w:rsidRPr="00247E79" w:rsidRDefault="00622CEA"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-0.275</w:t>
            </w:r>
          </w:p>
        </w:tc>
        <w:tc>
          <w:tcPr>
            <w:tcW w:w="1038" w:type="dxa"/>
            <w:noWrap/>
            <w:hideMark/>
          </w:tcPr>
          <w:p w:rsidR="00247E79" w:rsidRPr="00247E79" w:rsidRDefault="00622CEA"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-0.237</w:t>
            </w:r>
          </w:p>
        </w:tc>
        <w:tc>
          <w:tcPr>
            <w:tcW w:w="1082" w:type="dxa"/>
            <w:noWrap/>
            <w:hideMark/>
          </w:tcPr>
          <w:p w:rsidR="00247E79" w:rsidRPr="00247E79" w:rsidRDefault="00622CEA"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-0.294</w:t>
            </w:r>
          </w:p>
        </w:tc>
        <w:tc>
          <w:tcPr>
            <w:tcW w:w="926" w:type="dxa"/>
            <w:noWrap/>
            <w:hideMark/>
          </w:tcPr>
          <w:p w:rsidR="00247E79" w:rsidRPr="00247E79" w:rsidRDefault="00622CEA"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-0.137</w:t>
            </w:r>
          </w:p>
        </w:tc>
        <w:tc>
          <w:tcPr>
            <w:tcW w:w="926" w:type="dxa"/>
          </w:tcPr>
          <w:p w:rsidR="00247E79" w:rsidRPr="00247E79" w:rsidRDefault="00622CEA"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-0.104</w:t>
            </w:r>
          </w:p>
        </w:tc>
      </w:tr>
      <w:tr w:rsidR="00247E79" w:rsidRPr="005360F7" w:rsidTr="00402F46">
        <w:trPr>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rsidR="00247E79" w:rsidRPr="00247E79" w:rsidRDefault="00402F46" w:rsidP="005360F7">
            <w:pPr>
              <w:spacing w:before="0" w:after="0"/>
              <w:ind w:left="0"/>
              <w:rPr>
                <w:rFonts w:ascii="Calibri" w:hAnsi="Calibri" w:cs="Calibri"/>
                <w:color w:val="000000"/>
                <w:szCs w:val="22"/>
              </w:rPr>
            </w:pPr>
            <w:r>
              <w:rPr>
                <w:rFonts w:ascii="Calibri" w:hAnsi="Calibri" w:cs="Calibri"/>
                <w:color w:val="000000"/>
                <w:szCs w:val="22"/>
              </w:rPr>
              <w:t>Unfrozen water p</w:t>
            </w:r>
            <w:r w:rsidR="00247E79" w:rsidRPr="00247E79">
              <w:rPr>
                <w:rFonts w:ascii="Calibri" w:hAnsi="Calibri" w:cs="Calibri"/>
                <w:color w:val="000000"/>
                <w:szCs w:val="22"/>
              </w:rPr>
              <w:t>arameter "C"</w:t>
            </w:r>
          </w:p>
        </w:tc>
        <w:tc>
          <w:tcPr>
            <w:tcW w:w="926" w:type="dxa"/>
            <w:noWrap/>
            <w:hideMark/>
          </w:tcPr>
          <w:p w:rsidR="00247E79" w:rsidRPr="00247E79" w:rsidRDefault="00247E79"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w:t>
            </w:r>
          </w:p>
        </w:tc>
        <w:tc>
          <w:tcPr>
            <w:tcW w:w="951" w:type="dxa"/>
            <w:noWrap/>
            <w:hideMark/>
          </w:tcPr>
          <w:p w:rsidR="00247E79" w:rsidRPr="00247E79" w:rsidRDefault="00247E79"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w:t>
            </w:r>
          </w:p>
        </w:tc>
        <w:tc>
          <w:tcPr>
            <w:tcW w:w="998" w:type="dxa"/>
            <w:noWrap/>
            <w:hideMark/>
          </w:tcPr>
          <w:p w:rsidR="00247E79" w:rsidRPr="00247E79" w:rsidRDefault="00247E79"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w:t>
            </w:r>
          </w:p>
        </w:tc>
        <w:tc>
          <w:tcPr>
            <w:tcW w:w="1038" w:type="dxa"/>
            <w:noWrap/>
            <w:hideMark/>
          </w:tcPr>
          <w:p w:rsidR="00247E79" w:rsidRPr="00247E79" w:rsidRDefault="00247E79"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w:t>
            </w:r>
          </w:p>
        </w:tc>
        <w:tc>
          <w:tcPr>
            <w:tcW w:w="1082" w:type="dxa"/>
            <w:noWrap/>
            <w:hideMark/>
          </w:tcPr>
          <w:p w:rsidR="00247E79" w:rsidRPr="00247E79" w:rsidRDefault="00247E79"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w:t>
            </w:r>
          </w:p>
        </w:tc>
        <w:tc>
          <w:tcPr>
            <w:tcW w:w="926" w:type="dxa"/>
            <w:noWrap/>
            <w:hideMark/>
          </w:tcPr>
          <w:p w:rsidR="00247E79" w:rsidRPr="00247E79" w:rsidRDefault="00247E79"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w:t>
            </w:r>
          </w:p>
        </w:tc>
        <w:tc>
          <w:tcPr>
            <w:tcW w:w="926" w:type="dxa"/>
          </w:tcPr>
          <w:p w:rsidR="00247E79" w:rsidRPr="00247E79" w:rsidRDefault="00622CEA"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w:t>
            </w:r>
          </w:p>
        </w:tc>
      </w:tr>
      <w:tr w:rsidR="00247E79" w:rsidRPr="005360F7" w:rsidTr="00402F4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rsidR="00247E79" w:rsidRPr="00247E79" w:rsidRDefault="00247E79" w:rsidP="005360F7">
            <w:pPr>
              <w:spacing w:before="0" w:after="0"/>
              <w:ind w:left="0"/>
              <w:rPr>
                <w:rFonts w:ascii="Calibri" w:hAnsi="Calibri" w:cs="Calibri"/>
                <w:color w:val="000000"/>
                <w:szCs w:val="22"/>
              </w:rPr>
            </w:pPr>
            <w:r w:rsidRPr="00247E79">
              <w:rPr>
                <w:rFonts w:ascii="Calibri" w:hAnsi="Calibri" w:cs="Calibri"/>
                <w:color w:val="000000"/>
                <w:szCs w:val="22"/>
              </w:rPr>
              <w:t>Thawed soil thermal conductivity</w:t>
            </w:r>
          </w:p>
        </w:tc>
        <w:tc>
          <w:tcPr>
            <w:tcW w:w="926"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3.901</w:t>
            </w:r>
          </w:p>
        </w:tc>
        <w:tc>
          <w:tcPr>
            <w:tcW w:w="951"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3.901</w:t>
            </w:r>
          </w:p>
        </w:tc>
        <w:tc>
          <w:tcPr>
            <w:tcW w:w="998"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3.901</w:t>
            </w:r>
          </w:p>
        </w:tc>
        <w:tc>
          <w:tcPr>
            <w:tcW w:w="1038"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0.0145</w:t>
            </w:r>
          </w:p>
        </w:tc>
        <w:tc>
          <w:tcPr>
            <w:tcW w:w="1082"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0.0145</w:t>
            </w:r>
          </w:p>
        </w:tc>
        <w:tc>
          <w:tcPr>
            <w:tcW w:w="926"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0.0145</w:t>
            </w:r>
          </w:p>
        </w:tc>
        <w:tc>
          <w:tcPr>
            <w:tcW w:w="926" w:type="dxa"/>
          </w:tcPr>
          <w:p w:rsidR="00247E79" w:rsidRPr="00247E79" w:rsidRDefault="00622CEA"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0.0145</w:t>
            </w:r>
          </w:p>
        </w:tc>
      </w:tr>
      <w:tr w:rsidR="00247E79" w:rsidRPr="005360F7" w:rsidTr="00402F46">
        <w:trPr>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rsidR="00247E79" w:rsidRPr="00247E79" w:rsidRDefault="00247E79" w:rsidP="005360F7">
            <w:pPr>
              <w:spacing w:before="0" w:after="0"/>
              <w:ind w:left="0"/>
              <w:rPr>
                <w:rFonts w:ascii="Calibri" w:hAnsi="Calibri" w:cs="Calibri"/>
                <w:color w:val="000000"/>
                <w:szCs w:val="22"/>
              </w:rPr>
            </w:pPr>
            <w:r w:rsidRPr="00247E79">
              <w:rPr>
                <w:rFonts w:ascii="Calibri" w:hAnsi="Calibri" w:cs="Calibri"/>
                <w:color w:val="000000"/>
                <w:szCs w:val="22"/>
              </w:rPr>
              <w:t>Frozen soil thermal conductivity</w:t>
            </w:r>
          </w:p>
        </w:tc>
        <w:tc>
          <w:tcPr>
            <w:tcW w:w="926" w:type="dxa"/>
            <w:noWrap/>
            <w:hideMark/>
          </w:tcPr>
          <w:p w:rsidR="00247E79" w:rsidRPr="00247E79" w:rsidRDefault="00247E79"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3.001</w:t>
            </w:r>
          </w:p>
        </w:tc>
        <w:tc>
          <w:tcPr>
            <w:tcW w:w="951" w:type="dxa"/>
            <w:noWrap/>
            <w:hideMark/>
          </w:tcPr>
          <w:p w:rsidR="00247E79" w:rsidRPr="00247E79" w:rsidRDefault="00247E79"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3.001</w:t>
            </w:r>
          </w:p>
        </w:tc>
        <w:tc>
          <w:tcPr>
            <w:tcW w:w="998" w:type="dxa"/>
            <w:noWrap/>
            <w:hideMark/>
          </w:tcPr>
          <w:p w:rsidR="00247E79" w:rsidRPr="00247E79" w:rsidRDefault="00247E79"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3.001</w:t>
            </w:r>
          </w:p>
        </w:tc>
        <w:tc>
          <w:tcPr>
            <w:tcW w:w="1038" w:type="dxa"/>
            <w:noWrap/>
            <w:hideMark/>
          </w:tcPr>
          <w:p w:rsidR="00247E79" w:rsidRPr="00247E79" w:rsidRDefault="00247E79"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0.019</w:t>
            </w:r>
          </w:p>
        </w:tc>
        <w:tc>
          <w:tcPr>
            <w:tcW w:w="1082" w:type="dxa"/>
            <w:noWrap/>
            <w:hideMark/>
          </w:tcPr>
          <w:p w:rsidR="00247E79" w:rsidRPr="00247E79" w:rsidRDefault="00247E79"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0.019</w:t>
            </w:r>
          </w:p>
        </w:tc>
        <w:tc>
          <w:tcPr>
            <w:tcW w:w="926" w:type="dxa"/>
            <w:noWrap/>
            <w:hideMark/>
          </w:tcPr>
          <w:p w:rsidR="00247E79" w:rsidRPr="00247E79" w:rsidRDefault="00247E79"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0.019</w:t>
            </w:r>
          </w:p>
        </w:tc>
        <w:tc>
          <w:tcPr>
            <w:tcW w:w="926" w:type="dxa"/>
          </w:tcPr>
          <w:p w:rsidR="00247E79" w:rsidRPr="00247E79" w:rsidRDefault="00247E79" w:rsidP="005360F7">
            <w:pPr>
              <w:spacing w:before="0" w:after="0"/>
              <w:ind w:left="0"/>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0.019</w:t>
            </w:r>
          </w:p>
        </w:tc>
      </w:tr>
      <w:tr w:rsidR="00247E79" w:rsidRPr="005360F7" w:rsidTr="00402F4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rsidR="00247E79" w:rsidRPr="00247E79" w:rsidRDefault="00247E79" w:rsidP="005360F7">
            <w:pPr>
              <w:spacing w:before="0" w:after="0"/>
              <w:ind w:left="0"/>
              <w:rPr>
                <w:rFonts w:ascii="Calibri" w:hAnsi="Calibri" w:cs="Calibri"/>
                <w:color w:val="000000"/>
                <w:szCs w:val="22"/>
              </w:rPr>
            </w:pPr>
            <w:r w:rsidRPr="00247E79">
              <w:rPr>
                <w:rFonts w:ascii="Calibri" w:hAnsi="Calibri" w:cs="Calibri"/>
                <w:color w:val="000000"/>
                <w:szCs w:val="22"/>
              </w:rPr>
              <w:t>Volumetric heat capacity</w:t>
            </w:r>
          </w:p>
        </w:tc>
        <w:tc>
          <w:tcPr>
            <w:tcW w:w="926"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2800000</w:t>
            </w:r>
          </w:p>
        </w:tc>
        <w:tc>
          <w:tcPr>
            <w:tcW w:w="951" w:type="dxa"/>
            <w:noWrap/>
            <w:hideMark/>
          </w:tcPr>
          <w:p w:rsidR="00247E79" w:rsidRPr="00247E79" w:rsidRDefault="00622CEA"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2900000</w:t>
            </w:r>
          </w:p>
        </w:tc>
        <w:tc>
          <w:tcPr>
            <w:tcW w:w="998" w:type="dxa"/>
            <w:noWrap/>
            <w:hideMark/>
          </w:tcPr>
          <w:p w:rsidR="00247E79" w:rsidRPr="00247E79" w:rsidRDefault="00622CEA"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2700000</w:t>
            </w:r>
          </w:p>
        </w:tc>
        <w:tc>
          <w:tcPr>
            <w:tcW w:w="1038"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2800000</w:t>
            </w:r>
          </w:p>
        </w:tc>
        <w:tc>
          <w:tcPr>
            <w:tcW w:w="1082"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2700000</w:t>
            </w:r>
          </w:p>
        </w:tc>
        <w:tc>
          <w:tcPr>
            <w:tcW w:w="926" w:type="dxa"/>
            <w:noWrap/>
            <w:hideMark/>
          </w:tcPr>
          <w:p w:rsidR="00247E79" w:rsidRPr="00247E79" w:rsidRDefault="00247E79"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2800000</w:t>
            </w:r>
          </w:p>
        </w:tc>
        <w:tc>
          <w:tcPr>
            <w:tcW w:w="926" w:type="dxa"/>
          </w:tcPr>
          <w:p w:rsidR="00247E79" w:rsidRPr="00247E79" w:rsidRDefault="00622CEA" w:rsidP="005360F7">
            <w:pPr>
              <w:spacing w:before="0" w:after="0"/>
              <w:ind w:left="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sidRPr="00247E79">
              <w:rPr>
                <w:rFonts w:ascii="Calibri" w:hAnsi="Calibri" w:cs="Calibri"/>
                <w:color w:val="000000"/>
                <w:szCs w:val="22"/>
              </w:rPr>
              <w:t>2800000</w:t>
            </w:r>
          </w:p>
        </w:tc>
      </w:tr>
    </w:tbl>
    <w:p w:rsidR="005360F7" w:rsidRDefault="005360F7" w:rsidP="005360F7">
      <w:pPr>
        <w:ind w:left="0"/>
      </w:pPr>
    </w:p>
    <w:p w:rsidR="0090015E" w:rsidRPr="004E4579" w:rsidRDefault="0024030B" w:rsidP="00690CD2">
      <w:pPr>
        <w:numPr>
          <w:ilvl w:val="0"/>
          <w:numId w:val="14"/>
        </w:numPr>
        <w:rPr>
          <w:b/>
          <w:i/>
        </w:rPr>
      </w:pPr>
      <w:r>
        <w:lastRenderedPageBreak/>
        <w:t>U</w:t>
      </w:r>
      <w:r>
        <w:t xml:space="preserve">nder </w:t>
      </w:r>
      <w:r w:rsidRPr="0024030B">
        <w:rPr>
          <w:i/>
        </w:rPr>
        <w:t>ID 1</w:t>
      </w:r>
      <w:r>
        <w:t xml:space="preserve">, next to the </w:t>
      </w:r>
      <w:r w:rsidRPr="004E4579">
        <w:rPr>
          <w:i/>
        </w:rPr>
        <w:t>Initial temperature plot</w:t>
      </w:r>
      <w:r>
        <w:t xml:space="preserve"> </w:t>
      </w:r>
      <w:r>
        <w:t xml:space="preserve">option, </w:t>
      </w:r>
      <w:r w:rsidR="004E4579">
        <w:t xml:space="preserve">click the </w:t>
      </w:r>
      <w:r w:rsidR="004E4579" w:rsidRPr="0059018F">
        <w:rPr>
          <w:b/>
        </w:rPr>
        <w:t>Define</w:t>
      </w:r>
      <w:r w:rsidR="004E4579">
        <w:t xml:space="preserve"> button </w:t>
      </w:r>
      <w:r>
        <w:t xml:space="preserve">to open the </w:t>
      </w:r>
      <w:r w:rsidRPr="0024030B">
        <w:rPr>
          <w:i/>
        </w:rPr>
        <w:t>XY Series Editor</w:t>
      </w:r>
      <w:r>
        <w:t xml:space="preserve"> dialog</w:t>
      </w:r>
      <w:r w:rsidR="0090015E">
        <w:t>.</w:t>
      </w:r>
    </w:p>
    <w:p w:rsidR="0024030B" w:rsidRPr="0024030B" w:rsidRDefault="004E4579" w:rsidP="00690CD2">
      <w:pPr>
        <w:numPr>
          <w:ilvl w:val="0"/>
          <w:numId w:val="14"/>
        </w:numPr>
        <w:rPr>
          <w:b/>
          <w:i/>
        </w:rPr>
      </w:pPr>
      <w:r>
        <w:t xml:space="preserve">Select the </w:t>
      </w:r>
      <w:r w:rsidRPr="0059018F">
        <w:rPr>
          <w:b/>
        </w:rPr>
        <w:t>Import</w:t>
      </w:r>
      <w:r w:rsidR="00A06DDF">
        <w:t xml:space="preserve"> button</w:t>
      </w:r>
      <w:r w:rsidR="0024030B">
        <w:t xml:space="preserve"> to open the </w:t>
      </w:r>
      <w:r w:rsidR="0024030B" w:rsidRPr="0024030B">
        <w:rPr>
          <w:i/>
        </w:rPr>
        <w:t>Open File</w:t>
      </w:r>
      <w:r w:rsidR="0024030B">
        <w:t xml:space="preserve"> dialog.</w:t>
      </w:r>
      <w:r w:rsidR="00A06DDF">
        <w:t xml:space="preserve"> </w:t>
      </w:r>
    </w:p>
    <w:p w:rsidR="004E4579" w:rsidRPr="004E4579" w:rsidRDefault="0024030B" w:rsidP="00690CD2">
      <w:pPr>
        <w:numPr>
          <w:ilvl w:val="0"/>
          <w:numId w:val="14"/>
        </w:numPr>
        <w:rPr>
          <w:b/>
          <w:i/>
        </w:rPr>
      </w:pPr>
      <w:r>
        <w:t>Select the “</w:t>
      </w:r>
      <w:r w:rsidR="00A06DDF">
        <w:t>temp</w:t>
      </w:r>
      <w:r w:rsidR="004E4579">
        <w:t>.xys</w:t>
      </w:r>
      <w:r>
        <w:t xml:space="preserve">” file and click </w:t>
      </w:r>
      <w:r w:rsidRPr="0024030B">
        <w:rPr>
          <w:b/>
        </w:rPr>
        <w:t>Open</w:t>
      </w:r>
      <w:r>
        <w:t xml:space="preserve"> to close the </w:t>
      </w:r>
      <w:r w:rsidRPr="0024030B">
        <w:rPr>
          <w:i/>
        </w:rPr>
        <w:t>Open File</w:t>
      </w:r>
      <w:r>
        <w:t xml:space="preserve"> dialog</w:t>
      </w:r>
      <w:r w:rsidR="004E4579">
        <w:t>.</w:t>
      </w:r>
    </w:p>
    <w:p w:rsidR="004E4579" w:rsidRPr="004E4579" w:rsidRDefault="0024030B" w:rsidP="00690CD2">
      <w:pPr>
        <w:numPr>
          <w:ilvl w:val="0"/>
          <w:numId w:val="14"/>
        </w:numPr>
        <w:rPr>
          <w:b/>
          <w:i/>
        </w:rPr>
      </w:pPr>
      <w:r>
        <w:t xml:space="preserve">Select the </w:t>
      </w:r>
      <w:r w:rsidRPr="0024030B">
        <w:rPr>
          <w:b/>
        </w:rPr>
        <w:t>OK</w:t>
      </w:r>
      <w:r>
        <w:t xml:space="preserve"> to close the </w:t>
      </w:r>
      <w:r w:rsidRPr="0024030B">
        <w:rPr>
          <w:i/>
        </w:rPr>
        <w:t>XY Series Editor</w:t>
      </w:r>
      <w:r>
        <w:t xml:space="preserve"> dialog</w:t>
      </w:r>
      <w:r w:rsidR="004E4579">
        <w:t>.</w:t>
      </w:r>
    </w:p>
    <w:p w:rsidR="0024030B" w:rsidRPr="004E4579" w:rsidRDefault="0024030B" w:rsidP="0024030B">
      <w:pPr>
        <w:numPr>
          <w:ilvl w:val="0"/>
          <w:numId w:val="14"/>
        </w:numPr>
        <w:rPr>
          <w:b/>
          <w:i/>
        </w:rPr>
      </w:pPr>
      <w:r>
        <w:t xml:space="preserve">Under </w:t>
      </w:r>
      <w:r w:rsidRPr="0024030B">
        <w:rPr>
          <w:i/>
        </w:rPr>
        <w:t xml:space="preserve">ID </w:t>
      </w:r>
      <w:r>
        <w:rPr>
          <w:i/>
        </w:rPr>
        <w:t>2</w:t>
      </w:r>
      <w:r>
        <w:t xml:space="preserve">, next to the </w:t>
      </w:r>
      <w:r w:rsidRPr="004E4579">
        <w:rPr>
          <w:i/>
        </w:rPr>
        <w:t>Initial temperature plot</w:t>
      </w:r>
      <w:r>
        <w:t xml:space="preserve"> option, click the </w:t>
      </w:r>
      <w:r w:rsidRPr="0059018F">
        <w:rPr>
          <w:b/>
        </w:rPr>
        <w:t>Define</w:t>
      </w:r>
      <w:r>
        <w:t xml:space="preserve"> button to open the </w:t>
      </w:r>
      <w:r w:rsidRPr="0024030B">
        <w:rPr>
          <w:i/>
        </w:rPr>
        <w:t>XY Series Editor</w:t>
      </w:r>
      <w:r>
        <w:t xml:space="preserve"> dialog.</w:t>
      </w:r>
    </w:p>
    <w:p w:rsidR="0024030B" w:rsidRPr="004E4579" w:rsidRDefault="0024030B" w:rsidP="0024030B">
      <w:pPr>
        <w:numPr>
          <w:ilvl w:val="0"/>
          <w:numId w:val="14"/>
        </w:numPr>
        <w:rPr>
          <w:b/>
          <w:i/>
        </w:rPr>
      </w:pPr>
      <w:r>
        <w:t xml:space="preserve">For the </w:t>
      </w:r>
      <w:r w:rsidRPr="00E60A02">
        <w:rPr>
          <w:i/>
        </w:rPr>
        <w:t>Selected Curve</w:t>
      </w:r>
      <w:r>
        <w:t xml:space="preserve"> option, select “temp”</w:t>
      </w:r>
      <w:r>
        <w:t>.</w:t>
      </w:r>
    </w:p>
    <w:p w:rsidR="0024030B" w:rsidRPr="004E4579" w:rsidRDefault="0024030B" w:rsidP="0024030B">
      <w:pPr>
        <w:numPr>
          <w:ilvl w:val="0"/>
          <w:numId w:val="14"/>
        </w:numPr>
        <w:rPr>
          <w:b/>
          <w:i/>
        </w:rPr>
      </w:pPr>
      <w:r>
        <w:t xml:space="preserve">Select the </w:t>
      </w:r>
      <w:r w:rsidRPr="0024030B">
        <w:rPr>
          <w:b/>
        </w:rPr>
        <w:t>OK</w:t>
      </w:r>
      <w:r>
        <w:t xml:space="preserve"> to close the </w:t>
      </w:r>
      <w:r w:rsidRPr="0024030B">
        <w:rPr>
          <w:i/>
        </w:rPr>
        <w:t>XY Series Editor</w:t>
      </w:r>
      <w:r>
        <w:t xml:space="preserve"> dialog.</w:t>
      </w:r>
    </w:p>
    <w:p w:rsidR="00E60A02" w:rsidRPr="004E4579" w:rsidRDefault="00E60A02" w:rsidP="00E60A02">
      <w:pPr>
        <w:numPr>
          <w:ilvl w:val="0"/>
          <w:numId w:val="14"/>
        </w:numPr>
        <w:rPr>
          <w:b/>
          <w:i/>
        </w:rPr>
      </w:pPr>
      <w:r>
        <w:t xml:space="preserve">Under </w:t>
      </w:r>
      <w:r w:rsidRPr="0024030B">
        <w:rPr>
          <w:i/>
        </w:rPr>
        <w:t>ID 1</w:t>
      </w:r>
      <w:r>
        <w:t xml:space="preserve">, next to the </w:t>
      </w:r>
      <w:r>
        <w:rPr>
          <w:i/>
        </w:rPr>
        <w:t>Computational node depths</w:t>
      </w:r>
      <w:r>
        <w:t xml:space="preserve"> option, click the </w:t>
      </w:r>
      <w:r w:rsidRPr="0059018F">
        <w:rPr>
          <w:b/>
        </w:rPr>
        <w:t>Define</w:t>
      </w:r>
      <w:r>
        <w:t xml:space="preserve"> button to open the </w:t>
      </w:r>
      <w:r w:rsidRPr="0024030B">
        <w:rPr>
          <w:i/>
        </w:rPr>
        <w:t>XY Series Editor</w:t>
      </w:r>
      <w:r>
        <w:t xml:space="preserve"> dialog.</w:t>
      </w:r>
    </w:p>
    <w:p w:rsidR="00E60A02" w:rsidRPr="0024030B" w:rsidRDefault="00E60A02" w:rsidP="00E60A02">
      <w:pPr>
        <w:numPr>
          <w:ilvl w:val="0"/>
          <w:numId w:val="14"/>
        </w:numPr>
        <w:rPr>
          <w:b/>
          <w:i/>
        </w:rPr>
      </w:pPr>
      <w:r>
        <w:t xml:space="preserve">Select the </w:t>
      </w:r>
      <w:r w:rsidRPr="0059018F">
        <w:rPr>
          <w:b/>
        </w:rPr>
        <w:t>Import</w:t>
      </w:r>
      <w:r>
        <w:t xml:space="preserve"> button to open the </w:t>
      </w:r>
      <w:r w:rsidRPr="0024030B">
        <w:rPr>
          <w:i/>
        </w:rPr>
        <w:t>Open File</w:t>
      </w:r>
      <w:r>
        <w:t xml:space="preserve"> dialog. </w:t>
      </w:r>
    </w:p>
    <w:p w:rsidR="00E60A02" w:rsidRPr="004E4579" w:rsidRDefault="00E60A02" w:rsidP="00E60A02">
      <w:pPr>
        <w:numPr>
          <w:ilvl w:val="0"/>
          <w:numId w:val="14"/>
        </w:numPr>
        <w:rPr>
          <w:b/>
          <w:i/>
        </w:rPr>
      </w:pPr>
      <w:r>
        <w:t xml:space="preserve">Select the “temp.xys” file and click </w:t>
      </w:r>
      <w:r w:rsidRPr="0024030B">
        <w:rPr>
          <w:b/>
        </w:rPr>
        <w:t>Open</w:t>
      </w:r>
      <w:r>
        <w:t xml:space="preserve"> to close the </w:t>
      </w:r>
      <w:r w:rsidRPr="0024030B">
        <w:rPr>
          <w:i/>
        </w:rPr>
        <w:t>Open File</w:t>
      </w:r>
      <w:r>
        <w:t xml:space="preserve"> dialog.</w:t>
      </w:r>
    </w:p>
    <w:p w:rsidR="00E60A02" w:rsidRPr="004E4579" w:rsidRDefault="00E60A02" w:rsidP="00E60A02">
      <w:pPr>
        <w:numPr>
          <w:ilvl w:val="0"/>
          <w:numId w:val="14"/>
        </w:numPr>
        <w:rPr>
          <w:b/>
          <w:i/>
        </w:rPr>
      </w:pPr>
      <w:r>
        <w:t xml:space="preserve">Select the </w:t>
      </w:r>
      <w:r w:rsidRPr="0024030B">
        <w:rPr>
          <w:b/>
        </w:rPr>
        <w:t>OK</w:t>
      </w:r>
      <w:r>
        <w:t xml:space="preserve"> to close the </w:t>
      </w:r>
      <w:r w:rsidRPr="0024030B">
        <w:rPr>
          <w:i/>
        </w:rPr>
        <w:t>XY Series Editor</w:t>
      </w:r>
      <w:r>
        <w:t xml:space="preserve"> dialog.</w:t>
      </w:r>
    </w:p>
    <w:p w:rsidR="00E60A02" w:rsidRPr="004E4579" w:rsidRDefault="00E60A02" w:rsidP="00E60A02">
      <w:pPr>
        <w:numPr>
          <w:ilvl w:val="0"/>
          <w:numId w:val="14"/>
        </w:numPr>
        <w:rPr>
          <w:b/>
          <w:i/>
        </w:rPr>
      </w:pPr>
      <w:r>
        <w:t xml:space="preserve">Under </w:t>
      </w:r>
      <w:r w:rsidRPr="0024030B">
        <w:rPr>
          <w:i/>
        </w:rPr>
        <w:t xml:space="preserve">ID </w:t>
      </w:r>
      <w:r>
        <w:rPr>
          <w:i/>
        </w:rPr>
        <w:t>2</w:t>
      </w:r>
      <w:r>
        <w:t xml:space="preserve">, next to the </w:t>
      </w:r>
      <w:r>
        <w:rPr>
          <w:i/>
        </w:rPr>
        <w:t>Computational node depths</w:t>
      </w:r>
      <w:r>
        <w:t xml:space="preserve"> option, click the </w:t>
      </w:r>
      <w:r w:rsidRPr="0059018F">
        <w:rPr>
          <w:b/>
        </w:rPr>
        <w:t>Define</w:t>
      </w:r>
      <w:r>
        <w:t xml:space="preserve"> button to open the </w:t>
      </w:r>
      <w:r w:rsidRPr="0024030B">
        <w:rPr>
          <w:i/>
        </w:rPr>
        <w:t>XY Series Editor</w:t>
      </w:r>
      <w:r>
        <w:t xml:space="preserve"> dialog.</w:t>
      </w:r>
    </w:p>
    <w:p w:rsidR="00E60A02" w:rsidRPr="004E4579" w:rsidRDefault="00E60A02" w:rsidP="00E60A02">
      <w:pPr>
        <w:numPr>
          <w:ilvl w:val="0"/>
          <w:numId w:val="14"/>
        </w:numPr>
        <w:rPr>
          <w:b/>
          <w:i/>
        </w:rPr>
      </w:pPr>
      <w:r>
        <w:t xml:space="preserve">For the </w:t>
      </w:r>
      <w:r w:rsidRPr="00E60A02">
        <w:rPr>
          <w:i/>
        </w:rPr>
        <w:t>Selected Curve</w:t>
      </w:r>
      <w:r>
        <w:t xml:space="preserve"> option, select “</w:t>
      </w:r>
      <w:r>
        <w:t>depths</w:t>
      </w:r>
      <w:r>
        <w:t>”.</w:t>
      </w:r>
    </w:p>
    <w:p w:rsidR="00E60A02" w:rsidRPr="00E60A02" w:rsidRDefault="00E60A02" w:rsidP="00E60A02">
      <w:pPr>
        <w:numPr>
          <w:ilvl w:val="0"/>
          <w:numId w:val="14"/>
        </w:numPr>
        <w:rPr>
          <w:b/>
          <w:i/>
        </w:rPr>
      </w:pPr>
      <w:r>
        <w:t xml:space="preserve">Select the </w:t>
      </w:r>
      <w:r w:rsidRPr="0024030B">
        <w:rPr>
          <w:b/>
        </w:rPr>
        <w:t>OK</w:t>
      </w:r>
      <w:r>
        <w:t xml:space="preserve"> to close the </w:t>
      </w:r>
      <w:r w:rsidRPr="0024030B">
        <w:rPr>
          <w:i/>
        </w:rPr>
        <w:t>XY Series Editor</w:t>
      </w:r>
      <w:r>
        <w:t xml:space="preserve"> dialog.</w:t>
      </w:r>
    </w:p>
    <w:p w:rsidR="005C6F48" w:rsidRPr="0090015E" w:rsidRDefault="005C6F48" w:rsidP="00690CD2">
      <w:pPr>
        <w:numPr>
          <w:ilvl w:val="0"/>
          <w:numId w:val="14"/>
        </w:numPr>
      </w:pPr>
      <w:r>
        <w:t xml:space="preserve">Click </w:t>
      </w:r>
      <w:r w:rsidRPr="00E60A02">
        <w:rPr>
          <w:b/>
        </w:rPr>
        <w:t>Done</w:t>
      </w:r>
      <w:r w:rsidR="00E60A02">
        <w:t xml:space="preserve"> to close the </w:t>
      </w:r>
      <w:r w:rsidR="00E60A02" w:rsidRPr="00E60A02">
        <w:rPr>
          <w:i/>
        </w:rPr>
        <w:t>GSSHA Map Table Editor</w:t>
      </w:r>
      <w:r w:rsidR="00E60A02">
        <w:t xml:space="preserve"> dialog</w:t>
      </w:r>
      <w:r>
        <w:t>.</w:t>
      </w:r>
    </w:p>
    <w:p w:rsidR="005B7F94" w:rsidRPr="004261E9" w:rsidRDefault="005B7F94" w:rsidP="005B7F94">
      <w:pPr>
        <w:pStyle w:val="Heading2"/>
        <w:rPr>
          <w:szCs w:val="24"/>
        </w:rPr>
      </w:pPr>
      <w:bookmarkStart w:id="29" w:name="_Toc530490149"/>
      <w:bookmarkStart w:id="30" w:name="_Toc530495711"/>
      <w:bookmarkStart w:id="31" w:name="_Toc530490150"/>
      <w:bookmarkStart w:id="32" w:name="_Toc530495712"/>
      <w:bookmarkStart w:id="33" w:name="_Toc263849270"/>
      <w:bookmarkStart w:id="34" w:name="_Toc265839258"/>
      <w:bookmarkStart w:id="35" w:name="_Toc271100207"/>
      <w:bookmarkStart w:id="36" w:name="_Toc390339831"/>
      <w:bookmarkStart w:id="37" w:name="_Toc530495715"/>
      <w:bookmarkStart w:id="38" w:name="_Toc164901578"/>
      <w:bookmarkEnd w:id="29"/>
      <w:bookmarkEnd w:id="30"/>
      <w:bookmarkEnd w:id="31"/>
      <w:bookmarkEnd w:id="32"/>
      <w:r>
        <w:rPr>
          <w:szCs w:val="24"/>
        </w:rPr>
        <w:t>Defining Solution Points</w:t>
      </w:r>
    </w:p>
    <w:p w:rsidR="005B7F94" w:rsidRPr="00243F9F" w:rsidRDefault="005B7F94" w:rsidP="005B7F94">
      <w:pPr>
        <w:pStyle w:val="BodyText"/>
        <w:rPr>
          <w:b/>
          <w:i/>
        </w:rPr>
      </w:pPr>
      <w:r>
        <w:t>Define locations, depths, and other information so soil temperatures are output and plotted.</w:t>
      </w:r>
    </w:p>
    <w:p w:rsidR="005B7F94" w:rsidRDefault="004B70DC" w:rsidP="005B7F94">
      <w:pPr>
        <w:numPr>
          <w:ilvl w:val="0"/>
          <w:numId w:val="18"/>
        </w:numPr>
      </w:pPr>
      <w:r>
        <w:t>In the Project Explorer, s</w:t>
      </w:r>
      <w:r w:rsidR="005B7F94">
        <w:t xml:space="preserve">elect the </w:t>
      </w:r>
      <w:r>
        <w:t>“</w:t>
      </w:r>
      <w:r>
        <w:rPr>
          <w:noProof/>
        </w:rPr>
        <w:drawing>
          <wp:inline distT="0" distB="0" distL="0" distR="0">
            <wp:extent cx="155448" cy="128016"/>
            <wp:effectExtent l="0" t="0" r="0" b="5715"/>
            <wp:docPr id="11" name="Picture 11" descr="File:Coverage Active Icon.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Coverage Active Icon.sv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5448" cy="128016"/>
                    </a:xfrm>
                    <a:prstGeom prst="rect">
                      <a:avLst/>
                    </a:prstGeom>
                    <a:noFill/>
                    <a:ln>
                      <a:noFill/>
                    </a:ln>
                  </pic:spPr>
                </pic:pic>
              </a:graphicData>
            </a:graphic>
          </wp:inline>
        </w:drawing>
      </w:r>
      <w:r w:rsidRPr="004B70DC">
        <w:t xml:space="preserve"> </w:t>
      </w:r>
      <w:r>
        <w:t xml:space="preserve"> </w:t>
      </w:r>
      <w:r w:rsidR="005B7F94" w:rsidRPr="004B70DC">
        <w:t>GSSHA</w:t>
      </w:r>
      <w:r>
        <w:t>”</w:t>
      </w:r>
      <w:r w:rsidR="005B7F94">
        <w:t xml:space="preserve"> coverage </w:t>
      </w:r>
      <w:r>
        <w:t>to make it active</w:t>
      </w:r>
      <w:r w:rsidR="005B7F94">
        <w:t>.</w:t>
      </w:r>
    </w:p>
    <w:p w:rsidR="005B7F94" w:rsidRDefault="00EC2E3F" w:rsidP="005B7F94">
      <w:pPr>
        <w:numPr>
          <w:ilvl w:val="0"/>
          <w:numId w:val="18"/>
        </w:numPr>
      </w:pPr>
      <w:r>
        <w:t>Using</w:t>
      </w:r>
      <w:r w:rsidR="005B7F94">
        <w:t xml:space="preserve"> the </w:t>
      </w:r>
      <w:r w:rsidR="005B7F94" w:rsidRPr="00EC2E3F">
        <w:rPr>
          <w:b/>
        </w:rPr>
        <w:t>Create Feature Point</w:t>
      </w:r>
      <w:r w:rsidR="005B7F94">
        <w:t xml:space="preserve"> </w:t>
      </w:r>
      <w:r>
        <w:rPr>
          <w:noProof/>
        </w:rPr>
        <w:drawing>
          <wp:inline distT="0" distB="0" distL="0" distR="0" wp14:anchorId="63137F32" wp14:editId="7E039CF1">
            <wp:extent cx="155448" cy="137160"/>
            <wp:effectExtent l="0" t="0" r="0" b="0"/>
            <wp:docPr id="12" name="Picture 12" descr="File:Create Points Tool.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e:Create Points Tool.sv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5448" cy="137160"/>
                    </a:xfrm>
                    <a:prstGeom prst="rect">
                      <a:avLst/>
                    </a:prstGeom>
                    <a:noFill/>
                    <a:ln>
                      <a:noFill/>
                    </a:ln>
                  </pic:spPr>
                </pic:pic>
              </a:graphicData>
            </a:graphic>
          </wp:inline>
        </w:drawing>
      </w:r>
      <w:r>
        <w:t xml:space="preserve">  </w:t>
      </w:r>
      <w:r w:rsidR="005B7F94">
        <w:t>tool</w:t>
      </w:r>
      <w:r>
        <w:t xml:space="preserve">, </w:t>
      </w:r>
      <w:r w:rsidR="002F7F1D">
        <w:t>c</w:t>
      </w:r>
      <w:r w:rsidR="005B7F94">
        <w:t xml:space="preserve">lick on the </w:t>
      </w:r>
      <w:r w:rsidR="002F7F1D">
        <w:t>Graphics W</w:t>
      </w:r>
      <w:r w:rsidR="005B7F94">
        <w:t>indow to create a point at the following location: 755.8, 942.3</w:t>
      </w:r>
    </w:p>
    <w:p w:rsidR="005B7F94" w:rsidRDefault="00466836" w:rsidP="005B7F94">
      <w:pPr>
        <w:numPr>
          <w:ilvl w:val="0"/>
          <w:numId w:val="18"/>
        </w:numPr>
      </w:pPr>
      <w:r>
        <w:t>Using</w:t>
      </w:r>
      <w:r w:rsidR="005B7F94">
        <w:t xml:space="preserve"> the </w:t>
      </w:r>
      <w:r w:rsidR="005B7F94" w:rsidRPr="00365805">
        <w:rPr>
          <w:b/>
        </w:rPr>
        <w:t>Select Feature Point/Node</w:t>
      </w:r>
      <w:r w:rsidR="005B7F94">
        <w:t xml:space="preserve"> </w:t>
      </w:r>
      <w:r w:rsidR="00365805">
        <w:rPr>
          <w:noProof/>
        </w:rPr>
        <w:drawing>
          <wp:inline distT="0" distB="0" distL="0" distR="0" wp14:anchorId="588C22CE" wp14:editId="1320105B">
            <wp:extent cx="146304" cy="155448"/>
            <wp:effectExtent l="0" t="0" r="6350" b="0"/>
            <wp:docPr id="13" name="Picture 13" descr="File:WMS SelectPoints.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le:WMS SelectPoints.sv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6304" cy="155448"/>
                    </a:xfrm>
                    <a:prstGeom prst="rect">
                      <a:avLst/>
                    </a:prstGeom>
                    <a:noFill/>
                    <a:ln>
                      <a:noFill/>
                    </a:ln>
                  </pic:spPr>
                </pic:pic>
              </a:graphicData>
            </a:graphic>
          </wp:inline>
        </w:drawing>
      </w:r>
      <w:r w:rsidR="00365805">
        <w:t xml:space="preserve">  </w:t>
      </w:r>
      <w:r w:rsidR="005B7F94">
        <w:t>tool</w:t>
      </w:r>
      <w:r w:rsidR="00365805">
        <w:t>, r</w:t>
      </w:r>
      <w:r w:rsidR="005B7F94">
        <w:t xml:space="preserve">ight-click on the newly created point and select </w:t>
      </w:r>
      <w:r w:rsidR="005B7F94" w:rsidRPr="00365805">
        <w:rPr>
          <w:b/>
        </w:rPr>
        <w:t>Attributes…</w:t>
      </w:r>
      <w:r w:rsidR="00365805">
        <w:rPr>
          <w:b/>
        </w:rPr>
        <w:t xml:space="preserve"> </w:t>
      </w:r>
      <w:r w:rsidR="00365805" w:rsidRPr="00365805">
        <w:t xml:space="preserve">to open the </w:t>
      </w:r>
      <w:r w:rsidR="00365805" w:rsidRPr="00365805">
        <w:rPr>
          <w:i/>
        </w:rPr>
        <w:t>Properties</w:t>
      </w:r>
      <w:r w:rsidR="00365805" w:rsidRPr="00365805">
        <w:t xml:space="preserve"> dialog</w:t>
      </w:r>
      <w:r w:rsidR="005B7F94">
        <w:t>.</w:t>
      </w:r>
    </w:p>
    <w:p w:rsidR="00B56E77" w:rsidRDefault="00365805" w:rsidP="005B7F94">
      <w:pPr>
        <w:numPr>
          <w:ilvl w:val="0"/>
          <w:numId w:val="18"/>
        </w:numPr>
      </w:pPr>
      <w:r>
        <w:t>S</w:t>
      </w:r>
      <w:r w:rsidR="00B56E77">
        <w:t xml:space="preserve">croll to the right and turn on </w:t>
      </w:r>
      <w:r w:rsidR="00B56E77" w:rsidRPr="00365805">
        <w:rPr>
          <w:i/>
        </w:rPr>
        <w:t>Permafrost output</w:t>
      </w:r>
      <w:r w:rsidR="00B56E77">
        <w:t>.</w:t>
      </w:r>
    </w:p>
    <w:p w:rsidR="005B7F94" w:rsidRDefault="00365805" w:rsidP="005B7F94">
      <w:pPr>
        <w:numPr>
          <w:ilvl w:val="0"/>
          <w:numId w:val="18"/>
        </w:numPr>
      </w:pPr>
      <w:r>
        <w:t>U</w:t>
      </w:r>
      <w:r w:rsidR="00B56E77">
        <w:t xml:space="preserve">nder </w:t>
      </w:r>
      <w:r w:rsidR="00B56E77" w:rsidRPr="00365805">
        <w:rPr>
          <w:i/>
        </w:rPr>
        <w:t>Permafrost output depths</w:t>
      </w:r>
      <w:r>
        <w:t>, click the button to open the XY Series Edior</w:t>
      </w:r>
      <w:r w:rsidR="00B56E77">
        <w:t>.</w:t>
      </w:r>
    </w:p>
    <w:p w:rsidR="00365805" w:rsidRPr="0024030B" w:rsidRDefault="00365805" w:rsidP="00365805">
      <w:pPr>
        <w:numPr>
          <w:ilvl w:val="0"/>
          <w:numId w:val="18"/>
        </w:numPr>
        <w:rPr>
          <w:b/>
          <w:i/>
        </w:rPr>
      </w:pPr>
      <w:r>
        <w:t xml:space="preserve">Select the </w:t>
      </w:r>
      <w:r w:rsidRPr="0059018F">
        <w:rPr>
          <w:b/>
        </w:rPr>
        <w:t>Import</w:t>
      </w:r>
      <w:r>
        <w:t xml:space="preserve"> button to open the </w:t>
      </w:r>
      <w:r w:rsidRPr="0024030B">
        <w:rPr>
          <w:i/>
        </w:rPr>
        <w:t>Open File</w:t>
      </w:r>
      <w:r>
        <w:t xml:space="preserve"> dialog. </w:t>
      </w:r>
    </w:p>
    <w:p w:rsidR="00365805" w:rsidRPr="004E4579" w:rsidRDefault="00365805" w:rsidP="00365805">
      <w:pPr>
        <w:numPr>
          <w:ilvl w:val="0"/>
          <w:numId w:val="18"/>
        </w:numPr>
        <w:rPr>
          <w:b/>
          <w:i/>
        </w:rPr>
      </w:pPr>
      <w:r>
        <w:t>Select the “</w:t>
      </w:r>
      <w:r>
        <w:t>output_depth</w:t>
      </w:r>
      <w:r>
        <w:t xml:space="preserve">.xys” file and click </w:t>
      </w:r>
      <w:r w:rsidRPr="0024030B">
        <w:rPr>
          <w:b/>
        </w:rPr>
        <w:t>Open</w:t>
      </w:r>
      <w:r>
        <w:t xml:space="preserve"> to close the </w:t>
      </w:r>
      <w:r w:rsidRPr="0024030B">
        <w:rPr>
          <w:i/>
        </w:rPr>
        <w:t>Open File</w:t>
      </w:r>
      <w:r>
        <w:t xml:space="preserve"> dialog.</w:t>
      </w:r>
    </w:p>
    <w:p w:rsidR="00365805" w:rsidRDefault="00365805" w:rsidP="00365805">
      <w:pPr>
        <w:numPr>
          <w:ilvl w:val="0"/>
          <w:numId w:val="18"/>
        </w:numPr>
      </w:pPr>
      <w:r>
        <w:t xml:space="preserve">Select the </w:t>
      </w:r>
      <w:r w:rsidRPr="0024030B">
        <w:rPr>
          <w:b/>
        </w:rPr>
        <w:t>OK</w:t>
      </w:r>
      <w:r>
        <w:t xml:space="preserve"> to close the </w:t>
      </w:r>
      <w:r w:rsidRPr="0024030B">
        <w:rPr>
          <w:i/>
        </w:rPr>
        <w:t>XY Series Editor</w:t>
      </w:r>
      <w:r>
        <w:t xml:space="preserve"> dialog</w:t>
      </w:r>
      <w:r>
        <w:t>.</w:t>
      </w:r>
    </w:p>
    <w:p w:rsidR="00B56E77" w:rsidRDefault="00B56E77" w:rsidP="005B7F94">
      <w:pPr>
        <w:numPr>
          <w:ilvl w:val="0"/>
          <w:numId w:val="18"/>
        </w:numPr>
      </w:pPr>
      <w:r>
        <w:t xml:space="preserve">Select the </w:t>
      </w:r>
      <w:r w:rsidRPr="00B56E77">
        <w:rPr>
          <w:b/>
        </w:rPr>
        <w:t>Import</w:t>
      </w:r>
      <w:r>
        <w:t xml:space="preserve"> button, select output_depths.xys, and select </w:t>
      </w:r>
      <w:r w:rsidRPr="00B56E77">
        <w:rPr>
          <w:b/>
        </w:rPr>
        <w:t>Open</w:t>
      </w:r>
      <w:r>
        <w:t>.</w:t>
      </w:r>
    </w:p>
    <w:p w:rsidR="00B56E77" w:rsidRDefault="00B56E77" w:rsidP="005B7F94">
      <w:pPr>
        <w:numPr>
          <w:ilvl w:val="0"/>
          <w:numId w:val="18"/>
        </w:numPr>
      </w:pPr>
      <w:r>
        <w:t xml:space="preserve">Select </w:t>
      </w:r>
      <w:r w:rsidRPr="00B56E77">
        <w:rPr>
          <w:b/>
        </w:rPr>
        <w:t>OK</w:t>
      </w:r>
      <w:r w:rsidR="00F57C66">
        <w:t xml:space="preserve"> to close</w:t>
      </w:r>
      <w:r>
        <w:t xml:space="preserve"> the </w:t>
      </w:r>
      <w:r w:rsidRPr="00F57C66">
        <w:rPr>
          <w:i/>
        </w:rPr>
        <w:t>XY Series Editor</w:t>
      </w:r>
      <w:r>
        <w:t>.</w:t>
      </w:r>
    </w:p>
    <w:p w:rsidR="00B56E77" w:rsidRDefault="00F57C66" w:rsidP="005B7F94">
      <w:pPr>
        <w:numPr>
          <w:ilvl w:val="0"/>
          <w:numId w:val="18"/>
        </w:numPr>
      </w:pPr>
      <w:r>
        <w:t xml:space="preserve">For </w:t>
      </w:r>
      <w:r w:rsidR="00B56E77">
        <w:t xml:space="preserve">the </w:t>
      </w:r>
      <w:r w:rsidR="00B56E77" w:rsidRPr="00F57C66">
        <w:rPr>
          <w:i/>
        </w:rPr>
        <w:t>Permafrost map table ID</w:t>
      </w:r>
      <w:r>
        <w:rPr>
          <w:i/>
        </w:rPr>
        <w:t>,</w:t>
      </w:r>
      <w:r>
        <w:t xml:space="preserve"> enter “1”</w:t>
      </w:r>
      <w:r w:rsidR="00B56E77">
        <w:t>.</w:t>
      </w:r>
    </w:p>
    <w:p w:rsidR="00B56E77" w:rsidRDefault="00F57C66" w:rsidP="005B7F94">
      <w:pPr>
        <w:numPr>
          <w:ilvl w:val="0"/>
          <w:numId w:val="18"/>
        </w:numPr>
      </w:pPr>
      <w:r>
        <w:t>Click</w:t>
      </w:r>
      <w:r w:rsidR="00B56E77">
        <w:t xml:space="preserve"> </w:t>
      </w:r>
      <w:r w:rsidR="00B56E77" w:rsidRPr="00B56E77">
        <w:rPr>
          <w:b/>
        </w:rPr>
        <w:t>OK</w:t>
      </w:r>
      <w:r w:rsidR="00B56E77">
        <w:t xml:space="preserve"> </w:t>
      </w:r>
      <w:r>
        <w:t>to close</w:t>
      </w:r>
      <w:r w:rsidR="00B56E77">
        <w:t xml:space="preserve"> the </w:t>
      </w:r>
      <w:r w:rsidR="00B56E77" w:rsidRPr="00F57C66">
        <w:rPr>
          <w:i/>
        </w:rPr>
        <w:t>Properties</w:t>
      </w:r>
      <w:r w:rsidR="00B56E77">
        <w:t xml:space="preserve"> dialog.</w:t>
      </w:r>
    </w:p>
    <w:p w:rsidR="00B56E77" w:rsidRDefault="00B56E77" w:rsidP="005B7F94">
      <w:pPr>
        <w:numPr>
          <w:ilvl w:val="0"/>
          <w:numId w:val="18"/>
        </w:numPr>
      </w:pPr>
      <w:r>
        <w:t>Repeat steps 2</w:t>
      </w:r>
      <w:r w:rsidR="00F57C66">
        <w:t>–</w:t>
      </w:r>
      <w:r>
        <w:t>1</w:t>
      </w:r>
      <w:r w:rsidR="00F57C66">
        <w:t>2</w:t>
      </w:r>
      <w:r>
        <w:t xml:space="preserve"> to add another feature point with the following information:</w:t>
      </w:r>
    </w:p>
    <w:p w:rsidR="00B56E77" w:rsidRDefault="00B56E77" w:rsidP="00B56E77">
      <w:pPr>
        <w:numPr>
          <w:ilvl w:val="1"/>
          <w:numId w:val="18"/>
        </w:numPr>
      </w:pPr>
      <w:r>
        <w:t>Location: 44.6, 144.9</w:t>
      </w:r>
    </w:p>
    <w:p w:rsidR="00B56E77" w:rsidRDefault="00B56E77" w:rsidP="00B56E77">
      <w:pPr>
        <w:numPr>
          <w:ilvl w:val="1"/>
          <w:numId w:val="18"/>
        </w:numPr>
      </w:pPr>
      <w:r w:rsidRPr="00F57C66">
        <w:rPr>
          <w:i/>
        </w:rPr>
        <w:lastRenderedPageBreak/>
        <w:t>Permafrost output</w:t>
      </w:r>
      <w:r>
        <w:t>: ON</w:t>
      </w:r>
    </w:p>
    <w:p w:rsidR="00B56E77" w:rsidRDefault="00B56E77" w:rsidP="00B56E77">
      <w:pPr>
        <w:numPr>
          <w:ilvl w:val="1"/>
          <w:numId w:val="18"/>
        </w:numPr>
      </w:pPr>
      <w:r w:rsidRPr="00F57C66">
        <w:rPr>
          <w:i/>
        </w:rPr>
        <w:t>Permafrost output depths</w:t>
      </w:r>
      <w:r>
        <w:t xml:space="preserve">: Select the output_depths XY series from the </w:t>
      </w:r>
      <w:r w:rsidR="00F57C66" w:rsidRPr="00E60A02">
        <w:rPr>
          <w:i/>
        </w:rPr>
        <w:t>Selected Curve</w:t>
      </w:r>
      <w:r w:rsidR="00F57C66">
        <w:t xml:space="preserve"> </w:t>
      </w:r>
      <w:r>
        <w:t>drop-down box.</w:t>
      </w:r>
    </w:p>
    <w:p w:rsidR="00B56E77" w:rsidRPr="00243F9F" w:rsidRDefault="00B56E77" w:rsidP="00B56E77">
      <w:pPr>
        <w:numPr>
          <w:ilvl w:val="1"/>
          <w:numId w:val="18"/>
        </w:numPr>
      </w:pPr>
      <w:r w:rsidRPr="00F57C66">
        <w:rPr>
          <w:i/>
        </w:rPr>
        <w:t>Permafrost map table ID</w:t>
      </w:r>
      <w:r>
        <w:t>: 2</w:t>
      </w:r>
    </w:p>
    <w:p w:rsidR="00C82D15" w:rsidRPr="004261E9" w:rsidRDefault="00C82D15" w:rsidP="00C82D15">
      <w:pPr>
        <w:pStyle w:val="Heading2"/>
        <w:rPr>
          <w:szCs w:val="24"/>
        </w:rPr>
      </w:pPr>
      <w:r w:rsidRPr="004261E9">
        <w:rPr>
          <w:szCs w:val="24"/>
        </w:rPr>
        <w:t>Sav</w:t>
      </w:r>
      <w:r>
        <w:rPr>
          <w:szCs w:val="24"/>
        </w:rPr>
        <w:t>ing</w:t>
      </w:r>
      <w:r w:rsidRPr="004261E9">
        <w:rPr>
          <w:szCs w:val="24"/>
        </w:rPr>
        <w:t xml:space="preserve"> and Run</w:t>
      </w:r>
      <w:r>
        <w:rPr>
          <w:szCs w:val="24"/>
        </w:rPr>
        <w:t>ning</w:t>
      </w:r>
      <w:r w:rsidRPr="004261E9">
        <w:rPr>
          <w:szCs w:val="24"/>
        </w:rPr>
        <w:t xml:space="preserve"> the Model</w:t>
      </w:r>
      <w:bookmarkEnd w:id="33"/>
      <w:bookmarkEnd w:id="34"/>
      <w:bookmarkEnd w:id="35"/>
      <w:bookmarkEnd w:id="36"/>
      <w:bookmarkEnd w:id="37"/>
      <w:bookmarkEnd w:id="38"/>
    </w:p>
    <w:p w:rsidR="00C82D15" w:rsidRPr="00243F9F" w:rsidRDefault="00C82D15" w:rsidP="007C6893">
      <w:pPr>
        <w:pStyle w:val="BodyText"/>
        <w:rPr>
          <w:b/>
          <w:i/>
        </w:rPr>
      </w:pPr>
      <w:r>
        <w:t>Before running the model, the project should be saved.</w:t>
      </w:r>
    </w:p>
    <w:p w:rsidR="007C0BA8" w:rsidRDefault="007C0BA8" w:rsidP="007C0BA8">
      <w:pPr>
        <w:numPr>
          <w:ilvl w:val="0"/>
          <w:numId w:val="32"/>
        </w:numPr>
      </w:pPr>
      <w:r>
        <w:t xml:space="preserve">Switch to the </w:t>
      </w:r>
      <w:r w:rsidRPr="00243F9F">
        <w:rPr>
          <w:b/>
        </w:rPr>
        <w:t>2D Grid Module</w:t>
      </w:r>
      <w:r>
        <w:t xml:space="preserve"> </w:t>
      </w:r>
      <w:r>
        <w:rPr>
          <w:noProof/>
        </w:rPr>
        <w:drawing>
          <wp:inline distT="0" distB="0" distL="0" distR="0" wp14:anchorId="31CFA4E4" wp14:editId="05F59839">
            <wp:extent cx="152400" cy="152400"/>
            <wp:effectExtent l="0" t="0" r="0" b="0"/>
            <wp:docPr id="8" name="Picture 8" descr="https://www.xmswiki.com/images/thumb/a/a3/2D_Grid_Icon.svg/60px-2D_Grid_Ico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5" descr="https://www.xmswiki.com/images/thumb/a/a3/2D_Grid_Icon.svg/60px-2D_Grid_Icon.svg.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t>.</w:t>
      </w:r>
    </w:p>
    <w:p w:rsidR="00C82D15" w:rsidRPr="00243F9F" w:rsidRDefault="00C82D15" w:rsidP="007C0BA8">
      <w:pPr>
        <w:numPr>
          <w:ilvl w:val="0"/>
          <w:numId w:val="32"/>
        </w:numPr>
      </w:pPr>
      <w:r>
        <w:t>S</w:t>
      </w:r>
      <w:r w:rsidRPr="009B119B">
        <w:t xml:space="preserve">elect </w:t>
      </w:r>
      <w:r w:rsidRPr="00243F9F">
        <w:rPr>
          <w:i/>
        </w:rPr>
        <w:t>GSSHA</w:t>
      </w:r>
      <w:r w:rsidRPr="00243F9F">
        <w:t xml:space="preserve"> | </w:t>
      </w:r>
      <w:r w:rsidRPr="00243F9F">
        <w:rPr>
          <w:b/>
        </w:rPr>
        <w:t>Save Project File...</w:t>
      </w:r>
      <w:r>
        <w:t xml:space="preserve"> to bring up the </w:t>
      </w:r>
      <w:r w:rsidRPr="00243F9F">
        <w:rPr>
          <w:i/>
        </w:rPr>
        <w:t>Save GSSHA Project File</w:t>
      </w:r>
      <w:r>
        <w:t xml:space="preserve"> dialog.</w:t>
      </w:r>
    </w:p>
    <w:p w:rsidR="00C82D15" w:rsidRDefault="00C82D15" w:rsidP="007C0BA8">
      <w:pPr>
        <w:numPr>
          <w:ilvl w:val="0"/>
          <w:numId w:val="32"/>
        </w:numPr>
      </w:pPr>
      <w:r>
        <w:t>Enter “</w:t>
      </w:r>
      <w:r w:rsidR="00275E33">
        <w:t>permafrost</w:t>
      </w:r>
      <w:r>
        <w:t xml:space="preserve">.prj” as the </w:t>
      </w:r>
      <w:r w:rsidRPr="00243F9F">
        <w:rPr>
          <w:i/>
        </w:rPr>
        <w:t>File name</w:t>
      </w:r>
      <w:r w:rsidR="0028037F">
        <w:t>.</w:t>
      </w:r>
    </w:p>
    <w:p w:rsidR="00C82D15" w:rsidRDefault="00C82D15" w:rsidP="007C0BA8">
      <w:pPr>
        <w:numPr>
          <w:ilvl w:val="0"/>
          <w:numId w:val="32"/>
        </w:numPr>
      </w:pPr>
      <w:r>
        <w:t xml:space="preserve">Click </w:t>
      </w:r>
      <w:r w:rsidRPr="00243F9F">
        <w:rPr>
          <w:b/>
        </w:rPr>
        <w:t>Save</w:t>
      </w:r>
      <w:r>
        <w:t xml:space="preserve"> to save the project under the new name and exit the </w:t>
      </w:r>
      <w:r w:rsidRPr="00243F9F">
        <w:rPr>
          <w:i/>
        </w:rPr>
        <w:t>Save GSSHA Project File</w:t>
      </w:r>
      <w:r>
        <w:t xml:space="preserve"> dialog.</w:t>
      </w:r>
    </w:p>
    <w:p w:rsidR="00C82D15" w:rsidRDefault="00C82D15" w:rsidP="007C0BA8">
      <w:pPr>
        <w:numPr>
          <w:ilvl w:val="0"/>
          <w:numId w:val="32"/>
        </w:numPr>
      </w:pPr>
      <w:r>
        <w:t xml:space="preserve">Select </w:t>
      </w:r>
      <w:r w:rsidRPr="00243F9F">
        <w:rPr>
          <w:i/>
        </w:rPr>
        <w:t>GSSHA</w:t>
      </w:r>
      <w:r>
        <w:t xml:space="preserve"> | </w:t>
      </w:r>
      <w:r w:rsidRPr="00243F9F">
        <w:rPr>
          <w:b/>
        </w:rPr>
        <w:t>Run GSSHA…</w:t>
      </w:r>
      <w:r>
        <w:t xml:space="preserve"> to bring up the </w:t>
      </w:r>
      <w:r w:rsidRPr="00243F9F">
        <w:rPr>
          <w:i/>
        </w:rPr>
        <w:t>GSSHA Run Options</w:t>
      </w:r>
      <w:r>
        <w:t xml:space="preserve"> dialog.</w:t>
      </w:r>
    </w:p>
    <w:p w:rsidR="00C82D15" w:rsidRDefault="00C82D15" w:rsidP="007C0BA8">
      <w:pPr>
        <w:numPr>
          <w:ilvl w:val="0"/>
          <w:numId w:val="32"/>
        </w:numPr>
      </w:pPr>
      <w:r>
        <w:t>Notice that “</w:t>
      </w:r>
      <w:r w:rsidR="00275E33">
        <w:t>permafrost</w:t>
      </w:r>
      <w:r>
        <w:t xml:space="preserve">.prj” is listed in the </w:t>
      </w:r>
      <w:r w:rsidRPr="00243F9F">
        <w:rPr>
          <w:i/>
        </w:rPr>
        <w:t>Location</w:t>
      </w:r>
      <w:r>
        <w:t xml:space="preserve"> section.</w:t>
      </w:r>
    </w:p>
    <w:p w:rsidR="00C82D15" w:rsidRDefault="00C82D15" w:rsidP="007C0BA8">
      <w:pPr>
        <w:numPr>
          <w:ilvl w:val="0"/>
          <w:numId w:val="32"/>
        </w:numPr>
      </w:pPr>
      <w:r>
        <w:t xml:space="preserve">Click </w:t>
      </w:r>
      <w:r w:rsidRPr="00243F9F">
        <w:rPr>
          <w:b/>
        </w:rPr>
        <w:t>OK</w:t>
      </w:r>
      <w:r>
        <w:t xml:space="preserve"> to close the </w:t>
      </w:r>
      <w:r w:rsidRPr="00243F9F">
        <w:rPr>
          <w:i/>
        </w:rPr>
        <w:t>GSSHA Run Options dialog</w:t>
      </w:r>
      <w:r>
        <w:t xml:space="preserve"> and bring up the </w:t>
      </w:r>
      <w:r w:rsidRPr="00243F9F">
        <w:rPr>
          <w:i/>
        </w:rPr>
        <w:t>Model Wrapper</w:t>
      </w:r>
      <w:r w:rsidR="0028037F">
        <w:t xml:space="preserve"> dialog.</w:t>
      </w:r>
    </w:p>
    <w:p w:rsidR="00C82D15" w:rsidRDefault="00C82D15" w:rsidP="007C6893">
      <w:pPr>
        <w:pStyle w:val="BodyText"/>
      </w:pPr>
      <w:r>
        <w:t xml:space="preserve">GSSHA may take </w:t>
      </w:r>
      <w:r w:rsidR="009D1C96">
        <w:t xml:space="preserve">some time </w:t>
      </w:r>
      <w:r>
        <w:t>to complete its run.</w:t>
      </w:r>
    </w:p>
    <w:p w:rsidR="00C82D15" w:rsidRDefault="00C82D15" w:rsidP="007C0BA8">
      <w:pPr>
        <w:numPr>
          <w:ilvl w:val="0"/>
          <w:numId w:val="32"/>
        </w:numPr>
      </w:pPr>
      <w:r>
        <w:t xml:space="preserve">When GSSHA finishes running, turn on </w:t>
      </w:r>
      <w:r w:rsidRPr="00243F9F">
        <w:rPr>
          <w:i/>
        </w:rPr>
        <w:t>Read solution on exit</w:t>
      </w:r>
      <w:r>
        <w:t xml:space="preserve"> and click </w:t>
      </w:r>
      <w:r w:rsidRPr="00243F9F">
        <w:rPr>
          <w:b/>
        </w:rPr>
        <w:t>Close</w:t>
      </w:r>
      <w:r>
        <w:t xml:space="preserve"> to exit the </w:t>
      </w:r>
      <w:r w:rsidRPr="00243F9F">
        <w:rPr>
          <w:i/>
        </w:rPr>
        <w:t>Model Wrapper</w:t>
      </w:r>
      <w:r>
        <w:t xml:space="preserve"> dialog.</w:t>
      </w:r>
    </w:p>
    <w:p w:rsidR="00C82D15" w:rsidRDefault="00C82D15" w:rsidP="00C82D15">
      <w:pPr>
        <w:pStyle w:val="Heading1"/>
      </w:pPr>
      <w:bookmarkStart w:id="39" w:name="_Toc530490154"/>
      <w:bookmarkStart w:id="40" w:name="_Toc530495716"/>
      <w:bookmarkStart w:id="41" w:name="_Toc530490155"/>
      <w:bookmarkStart w:id="42" w:name="_Toc530495717"/>
      <w:bookmarkStart w:id="43" w:name="_Toc530490157"/>
      <w:bookmarkStart w:id="44" w:name="_Toc530495719"/>
      <w:bookmarkStart w:id="45" w:name="_Ref263414893"/>
      <w:bookmarkStart w:id="46" w:name="_Toc263849271"/>
      <w:bookmarkStart w:id="47" w:name="_Toc265839259"/>
      <w:bookmarkStart w:id="48" w:name="_Toc271100208"/>
      <w:bookmarkStart w:id="49" w:name="_Toc390339832"/>
      <w:bookmarkStart w:id="50" w:name="_Ref530495663"/>
      <w:bookmarkStart w:id="51" w:name="_Toc530495720"/>
      <w:bookmarkStart w:id="52" w:name="_Toc164901579"/>
      <w:bookmarkEnd w:id="39"/>
      <w:bookmarkEnd w:id="40"/>
      <w:bookmarkEnd w:id="41"/>
      <w:bookmarkEnd w:id="42"/>
      <w:bookmarkEnd w:id="43"/>
      <w:bookmarkEnd w:id="44"/>
      <w:r w:rsidRPr="004261E9">
        <w:t xml:space="preserve">Visualizing the </w:t>
      </w:r>
      <w:bookmarkEnd w:id="45"/>
      <w:bookmarkEnd w:id="46"/>
      <w:bookmarkEnd w:id="47"/>
      <w:bookmarkEnd w:id="48"/>
      <w:bookmarkEnd w:id="49"/>
      <w:r>
        <w:t>R</w:t>
      </w:r>
      <w:r w:rsidRPr="004261E9">
        <w:t>esults</w:t>
      </w:r>
      <w:bookmarkEnd w:id="50"/>
      <w:bookmarkEnd w:id="51"/>
      <w:bookmarkEnd w:id="52"/>
    </w:p>
    <w:p w:rsidR="00C82D15" w:rsidRPr="009B119B" w:rsidRDefault="009B274C" w:rsidP="007C6893">
      <w:pPr>
        <w:pStyle w:val="BodyText"/>
      </w:pPr>
      <w:r>
        <w:t>This section will discuss how to visualize the soil temperatures.</w:t>
      </w:r>
    </w:p>
    <w:p w:rsidR="00BF42C8" w:rsidRDefault="00BF42C8" w:rsidP="00C82D15">
      <w:pPr>
        <w:pStyle w:val="Heading2"/>
      </w:pPr>
      <w:bookmarkStart w:id="53" w:name="_Toc164901580"/>
      <w:r>
        <w:t>Temperature Plots</w:t>
      </w:r>
    </w:p>
    <w:p w:rsidR="00BF42C8" w:rsidRDefault="00BC0656" w:rsidP="00BF42C8">
      <w:pPr>
        <w:pStyle w:val="BodyText"/>
      </w:pPr>
      <w:r>
        <w:t xml:space="preserve">The </w:t>
      </w:r>
      <w:r w:rsidR="00BF42C8">
        <w:t xml:space="preserve">GSSHA </w:t>
      </w:r>
      <w:r>
        <w:t xml:space="preserve">permafrost module </w:t>
      </w:r>
      <w:r w:rsidR="00BF42C8">
        <w:t xml:space="preserve">outputs the </w:t>
      </w:r>
      <w:r>
        <w:t xml:space="preserve">soil </w:t>
      </w:r>
      <w:r w:rsidR="00BF42C8">
        <w:t xml:space="preserve">temperature </w:t>
      </w:r>
      <w:r>
        <w:t xml:space="preserve">at the depths defined in the </w:t>
      </w:r>
      <w:r w:rsidR="00945C03">
        <w:t>“</w:t>
      </w:r>
      <w:r>
        <w:t>output_depths</w:t>
      </w:r>
      <w:r w:rsidR="00945C03">
        <w:t>”</w:t>
      </w:r>
      <w:bookmarkStart w:id="54" w:name="_GoBack"/>
      <w:bookmarkEnd w:id="54"/>
      <w:r>
        <w:t xml:space="preserve"> XY series. These temperatures are read into WMS with the solution and can be displayed in a plot window as follows:</w:t>
      </w:r>
    </w:p>
    <w:p w:rsidR="00BC0656" w:rsidRDefault="00BC0656" w:rsidP="00BC0656">
      <w:pPr>
        <w:numPr>
          <w:ilvl w:val="0"/>
          <w:numId w:val="28"/>
        </w:numPr>
      </w:pPr>
      <w:r>
        <w:t xml:space="preserve">Select the </w:t>
      </w:r>
      <w:r w:rsidRPr="00BC0656">
        <w:rPr>
          <w:b/>
        </w:rPr>
        <w:t>Select hydrographs</w:t>
      </w:r>
      <w:r>
        <w:t xml:space="preserve"> </w:t>
      </w:r>
      <w:r w:rsidR="003C6D95">
        <w:rPr>
          <w:noProof/>
        </w:rPr>
        <w:drawing>
          <wp:inline distT="0" distB="0" distL="0" distR="0">
            <wp:extent cx="128016" cy="155448"/>
            <wp:effectExtent l="0" t="0" r="5715" b="0"/>
            <wp:docPr id="17" name="Picture 17" descr="File:WMS SelectHydrographTool.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le:WMS SelectHydrographTool.sv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8016" cy="155448"/>
                    </a:xfrm>
                    <a:prstGeom prst="rect">
                      <a:avLst/>
                    </a:prstGeom>
                    <a:noFill/>
                    <a:ln>
                      <a:noFill/>
                    </a:ln>
                  </pic:spPr>
                </pic:pic>
              </a:graphicData>
            </a:graphic>
          </wp:inline>
        </w:drawing>
      </w:r>
      <w:r w:rsidR="003C6D95">
        <w:t xml:space="preserve"> </w:t>
      </w:r>
      <w:r>
        <w:t>tool in the 2D Grid Module.</w:t>
      </w:r>
    </w:p>
    <w:p w:rsidR="00BC0656" w:rsidRDefault="00BC0656" w:rsidP="00BC0656">
      <w:pPr>
        <w:numPr>
          <w:ilvl w:val="0"/>
          <w:numId w:val="28"/>
        </w:numPr>
      </w:pPr>
      <w:r>
        <w:t xml:space="preserve">To bring up a temperature plot, Double-click the plot icon located near the feature point at the following location: </w:t>
      </w:r>
      <w:r w:rsidRPr="00DE3E8F">
        <w:t>755.8, 942.3</w:t>
      </w:r>
    </w:p>
    <w:p w:rsidR="00BC0656" w:rsidRDefault="00BC0656" w:rsidP="003C6D95">
      <w:r>
        <w:t>Note the plots of temperature vs time for air temperature and each of the soil depths and close or minimize the plot window.</w:t>
      </w:r>
    </w:p>
    <w:p w:rsidR="00BC0656" w:rsidRDefault="00BC0656" w:rsidP="00BC0656">
      <w:pPr>
        <w:numPr>
          <w:ilvl w:val="0"/>
          <w:numId w:val="28"/>
        </w:numPr>
      </w:pPr>
      <w:r>
        <w:t xml:space="preserve">Double-click the plot icon located near the feature point at the following location: </w:t>
      </w:r>
      <w:r w:rsidRPr="003C6D95">
        <w:t>44.6, 144.9</w:t>
      </w:r>
    </w:p>
    <w:p w:rsidR="00BC0656" w:rsidRDefault="00BC0656" w:rsidP="003C6D95">
      <w:r>
        <w:t>Note the plots of temperature vs time for air temperature and each of the soil depths at this second location and close or minimize the plot window.</w:t>
      </w:r>
    </w:p>
    <w:p w:rsidR="00C82D15" w:rsidRPr="00DC0A18" w:rsidRDefault="007C6893" w:rsidP="00C82D15">
      <w:pPr>
        <w:pStyle w:val="Heading2"/>
      </w:pPr>
      <w:r>
        <w:lastRenderedPageBreak/>
        <w:t>Temperatures</w:t>
      </w:r>
      <w:r w:rsidR="001505CE">
        <w:t xml:space="preserve"> Output file</w:t>
      </w:r>
      <w:bookmarkEnd w:id="53"/>
    </w:p>
    <w:p w:rsidR="001505CE" w:rsidRDefault="001505CE" w:rsidP="001505CE">
      <w:pPr>
        <w:pStyle w:val="BodyText"/>
      </w:pPr>
      <w:r>
        <w:t>To view the permafrost temperature file, do the following:</w:t>
      </w:r>
    </w:p>
    <w:p w:rsidR="001505CE" w:rsidRDefault="001505CE" w:rsidP="009C21D2">
      <w:pPr>
        <w:numPr>
          <w:ilvl w:val="0"/>
          <w:numId w:val="33"/>
        </w:numPr>
      </w:pPr>
      <w:r>
        <w:t>Double-</w:t>
      </w:r>
      <w:r w:rsidRPr="004261E9">
        <w:t xml:space="preserve">click on </w:t>
      </w:r>
      <w:r>
        <w:t>“</w:t>
      </w:r>
      <w:r w:rsidR="00D4571F">
        <w:rPr>
          <w:noProof/>
        </w:rPr>
        <w:drawing>
          <wp:inline distT="0" distB="0" distL="0" distR="0">
            <wp:extent cx="128016" cy="155448"/>
            <wp:effectExtent l="0" t="0" r="5715" b="0"/>
            <wp:docPr id="18" name="Picture 18" descr="File:External Text File Icon.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le:External Text File Icon.sv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8016" cy="155448"/>
                    </a:xfrm>
                    <a:prstGeom prst="rect">
                      <a:avLst/>
                    </a:prstGeom>
                    <a:noFill/>
                    <a:ln>
                      <a:noFill/>
                    </a:ln>
                  </pic:spPr>
                </pic:pic>
              </a:graphicData>
            </a:graphic>
          </wp:inline>
        </w:drawing>
      </w:r>
      <w:r w:rsidR="00D4571F">
        <w:t xml:space="preserve"> </w:t>
      </w:r>
      <w:r>
        <w:t xml:space="preserve">Permafrost Temperature File” in the Project Explorer to bring up the </w:t>
      </w:r>
      <w:r w:rsidRPr="00243F9F">
        <w:rPr>
          <w:i/>
        </w:rPr>
        <w:t>View Data File</w:t>
      </w:r>
      <w:r>
        <w:t xml:space="preserve"> dialog. If </w:t>
      </w:r>
      <w:r w:rsidRPr="00243F9F">
        <w:rPr>
          <w:i/>
        </w:rPr>
        <w:t>Never ask this again</w:t>
      </w:r>
      <w:r>
        <w:t xml:space="preserve"> was previously turned on, this dialog will not appear. In this case, skip to step 3.</w:t>
      </w:r>
    </w:p>
    <w:p w:rsidR="001505CE" w:rsidRDefault="001505CE" w:rsidP="009C21D2">
      <w:pPr>
        <w:numPr>
          <w:ilvl w:val="0"/>
          <w:numId w:val="33"/>
        </w:numPr>
      </w:pPr>
      <w:r>
        <w:t xml:space="preserve">Select the desired external text editor from the </w:t>
      </w:r>
      <w:r w:rsidRPr="00243F9F">
        <w:rPr>
          <w:i/>
        </w:rPr>
        <w:t>Open With</w:t>
      </w:r>
      <w:r>
        <w:t xml:space="preserve"> drop-down and click </w:t>
      </w:r>
      <w:r w:rsidRPr="00243F9F">
        <w:rPr>
          <w:b/>
        </w:rPr>
        <w:t>OK</w:t>
      </w:r>
      <w:r>
        <w:t xml:space="preserve"> to close the </w:t>
      </w:r>
      <w:r w:rsidRPr="00243F9F">
        <w:rPr>
          <w:i/>
        </w:rPr>
        <w:t>View Data Files</w:t>
      </w:r>
      <w:r>
        <w:t xml:space="preserve"> dialog and open the summary file.</w:t>
      </w:r>
    </w:p>
    <w:p w:rsidR="001505CE" w:rsidRDefault="001505CE" w:rsidP="009C21D2">
      <w:pPr>
        <w:numPr>
          <w:ilvl w:val="0"/>
          <w:numId w:val="33"/>
        </w:numPr>
      </w:pPr>
      <w:r>
        <w:t xml:space="preserve">Review </w:t>
      </w:r>
      <w:r w:rsidR="009C21D2">
        <w:t>the permafrost temperature file and note that this information can be copied and plotted in a spreadsheet.</w:t>
      </w:r>
    </w:p>
    <w:p w:rsidR="001505CE" w:rsidRDefault="001505CE" w:rsidP="009C21D2">
      <w:pPr>
        <w:numPr>
          <w:ilvl w:val="0"/>
          <w:numId w:val="33"/>
        </w:numPr>
      </w:pPr>
      <w:r>
        <w:t>When finished, exit the text editor and return to WMS.</w:t>
      </w:r>
    </w:p>
    <w:p w:rsidR="00C82D15" w:rsidRPr="004261E9" w:rsidRDefault="00C82D15" w:rsidP="00C82D15">
      <w:pPr>
        <w:pStyle w:val="Heading2"/>
      </w:pPr>
      <w:bookmarkStart w:id="55" w:name="_Toc530490160"/>
      <w:bookmarkStart w:id="56" w:name="_Toc530495722"/>
      <w:bookmarkStart w:id="57" w:name="_Toc530490161"/>
      <w:bookmarkStart w:id="58" w:name="_Toc530495723"/>
      <w:bookmarkStart w:id="59" w:name="_Toc530495732"/>
      <w:bookmarkStart w:id="60" w:name="_Toc164901581"/>
      <w:bookmarkEnd w:id="55"/>
      <w:bookmarkEnd w:id="56"/>
      <w:bookmarkEnd w:id="57"/>
      <w:bookmarkEnd w:id="58"/>
      <w:r w:rsidRPr="004261E9">
        <w:t>Summary File</w:t>
      </w:r>
      <w:bookmarkEnd w:id="59"/>
      <w:bookmarkEnd w:id="60"/>
    </w:p>
    <w:p w:rsidR="00C82D15" w:rsidRDefault="00C82D15" w:rsidP="007C6893">
      <w:pPr>
        <w:pStyle w:val="BodyText"/>
      </w:pPr>
      <w:r>
        <w:t>To view the summary file, do the following:</w:t>
      </w:r>
    </w:p>
    <w:p w:rsidR="00C82D15" w:rsidRDefault="00C82D15" w:rsidP="001505CE">
      <w:pPr>
        <w:numPr>
          <w:ilvl w:val="0"/>
          <w:numId w:val="31"/>
        </w:numPr>
      </w:pPr>
      <w:r>
        <w:t>Double-</w:t>
      </w:r>
      <w:r w:rsidRPr="004261E9">
        <w:t xml:space="preserve">click on </w:t>
      </w:r>
      <w:r>
        <w:t>“</w:t>
      </w:r>
      <w:r w:rsidR="00D4571F">
        <w:rPr>
          <w:noProof/>
        </w:rPr>
        <w:drawing>
          <wp:inline distT="0" distB="0" distL="0" distR="0" wp14:anchorId="1A30BBC6" wp14:editId="5AA06987">
            <wp:extent cx="128016" cy="155448"/>
            <wp:effectExtent l="0" t="0" r="5715" b="0"/>
            <wp:docPr id="19" name="Picture 19" descr="File:External Text File Icon.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le:External Text File Icon.sv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8016" cy="155448"/>
                    </a:xfrm>
                    <a:prstGeom prst="rect">
                      <a:avLst/>
                    </a:prstGeom>
                    <a:noFill/>
                    <a:ln>
                      <a:noFill/>
                    </a:ln>
                  </pic:spPr>
                </pic:pic>
              </a:graphicData>
            </a:graphic>
          </wp:inline>
        </w:drawing>
      </w:r>
      <w:r w:rsidR="00D4571F">
        <w:t xml:space="preserve"> </w:t>
      </w:r>
      <w:r>
        <w:t>S</w:t>
      </w:r>
      <w:r w:rsidRPr="004261E9">
        <w:t xml:space="preserve">ummary </w:t>
      </w:r>
      <w:r>
        <w:t>F</w:t>
      </w:r>
      <w:r w:rsidRPr="004261E9">
        <w:t>ile</w:t>
      </w:r>
      <w:r>
        <w:t xml:space="preserve">” in the Project Explorer to bring up the </w:t>
      </w:r>
      <w:r w:rsidRPr="00243F9F">
        <w:rPr>
          <w:i/>
        </w:rPr>
        <w:t>View Data File</w:t>
      </w:r>
      <w:r>
        <w:t xml:space="preserve"> dialog. If </w:t>
      </w:r>
      <w:r w:rsidRPr="00243F9F">
        <w:rPr>
          <w:i/>
        </w:rPr>
        <w:t>Never ask this again</w:t>
      </w:r>
      <w:r>
        <w:t xml:space="preserve"> was previously turned on, this dialog will not appear</w:t>
      </w:r>
      <w:r w:rsidR="007C6893">
        <w:t>. In this case, skip to step 3.</w:t>
      </w:r>
    </w:p>
    <w:p w:rsidR="00C82D15" w:rsidRDefault="00C82D15" w:rsidP="001505CE">
      <w:pPr>
        <w:numPr>
          <w:ilvl w:val="0"/>
          <w:numId w:val="31"/>
        </w:numPr>
      </w:pPr>
      <w:r>
        <w:t xml:space="preserve">Select the desired external text editor from the </w:t>
      </w:r>
      <w:r w:rsidRPr="00243F9F">
        <w:rPr>
          <w:i/>
        </w:rPr>
        <w:t>Open With</w:t>
      </w:r>
      <w:r>
        <w:t xml:space="preserve"> drop-down and click </w:t>
      </w:r>
      <w:r w:rsidRPr="00243F9F">
        <w:rPr>
          <w:b/>
        </w:rPr>
        <w:t>OK</w:t>
      </w:r>
      <w:r>
        <w:t xml:space="preserve"> to close the </w:t>
      </w:r>
      <w:r w:rsidRPr="00243F9F">
        <w:rPr>
          <w:i/>
        </w:rPr>
        <w:t>View Data Files</w:t>
      </w:r>
      <w:r>
        <w:t xml:space="preserve"> dialog and open the summary file.</w:t>
      </w:r>
    </w:p>
    <w:p w:rsidR="001505CE" w:rsidRDefault="00C82D15" w:rsidP="001505CE">
      <w:pPr>
        <w:numPr>
          <w:ilvl w:val="0"/>
          <w:numId w:val="31"/>
        </w:numPr>
      </w:pPr>
      <w:r>
        <w:t>Review the summary file</w:t>
      </w:r>
      <w:r w:rsidR="001505CE">
        <w:t>.</w:t>
      </w:r>
    </w:p>
    <w:p w:rsidR="00C82D15" w:rsidRDefault="00C82D15" w:rsidP="001505CE">
      <w:pPr>
        <w:numPr>
          <w:ilvl w:val="0"/>
          <w:numId w:val="31"/>
        </w:numPr>
      </w:pPr>
      <w:r>
        <w:t>When finished, exit the text editor and return to WMS.</w:t>
      </w:r>
    </w:p>
    <w:p w:rsidR="00C82D15" w:rsidRDefault="00C82D15" w:rsidP="00C82D15">
      <w:pPr>
        <w:pStyle w:val="Heading1"/>
      </w:pPr>
      <w:bookmarkStart w:id="61" w:name="_Toc530495734"/>
      <w:bookmarkStart w:id="62" w:name="_Toc530495735"/>
      <w:bookmarkStart w:id="63" w:name="_Toc164901582"/>
      <w:bookmarkEnd w:id="61"/>
      <w:r>
        <w:t>Conclusion</w:t>
      </w:r>
      <w:bookmarkEnd w:id="62"/>
      <w:bookmarkEnd w:id="63"/>
    </w:p>
    <w:p w:rsidR="006978D8" w:rsidRPr="006978D8" w:rsidRDefault="00C82D15" w:rsidP="007C6893">
      <w:pPr>
        <w:pStyle w:val="BodyText"/>
      </w:pPr>
      <w:r>
        <w:t>This concludes the “</w:t>
      </w:r>
      <w:r w:rsidR="007C6893">
        <w:t xml:space="preserve">Permafrost </w:t>
      </w:r>
      <w:r>
        <w:t>in GSSHA” tutorial. Feel free to continue to experiment, or exit the program.</w:t>
      </w:r>
    </w:p>
    <w:sectPr w:rsidR="006978D8" w:rsidRPr="006978D8" w:rsidSect="003F26DF">
      <w:pgSz w:w="12240" w:h="15840" w:code="1"/>
      <w:pgMar w:top="1440" w:right="1440" w:bottom="1440" w:left="1440" w:header="720" w:footer="720" w:gutter="0"/>
      <w:paperSrc w:first="15" w:other="15"/>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E35" w:rsidRDefault="00133E35">
      <w:r>
        <w:separator/>
      </w:r>
    </w:p>
    <w:p w:rsidR="00133E35" w:rsidRDefault="00133E35"/>
    <w:p w:rsidR="00133E35" w:rsidRDefault="00133E35" w:rsidP="006978D8"/>
    <w:p w:rsidR="00133E35" w:rsidRDefault="00133E35" w:rsidP="006978D8"/>
  </w:endnote>
  <w:endnote w:type="continuationSeparator" w:id="0">
    <w:p w:rsidR="00133E35" w:rsidRDefault="00133E35">
      <w:r>
        <w:continuationSeparator/>
      </w:r>
    </w:p>
    <w:p w:rsidR="00133E35" w:rsidRDefault="00133E35"/>
    <w:p w:rsidR="00133E35" w:rsidRDefault="00133E35" w:rsidP="006978D8"/>
    <w:p w:rsidR="00133E35" w:rsidRDefault="00133E35" w:rsidP="006978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utura Medium">
    <w:altName w:val="FUTURA MEDIUM"/>
    <w:charset w:val="B1"/>
    <w:family w:val="swiss"/>
    <w:pitch w:val="variable"/>
    <w:sig w:usb0="80000867" w:usb1="00000000" w:usb2="00000000" w:usb3="00000000" w:csb0="000001F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1" w:rsidRDefault="00811911" w:rsidP="003F26DF">
    <w:pPr>
      <w:pStyle w:val="FooterAquaveo"/>
    </w:pPr>
    <w:r>
      <w:tab/>
      <w:t xml:space="preserve">Page </w:t>
    </w:r>
    <w:r>
      <w:fldChar w:fldCharType="begin"/>
    </w:r>
    <w:r>
      <w:instrText xml:space="preserve"> PAGE  \* Arabic </w:instrText>
    </w:r>
    <w:r>
      <w:fldChar w:fldCharType="separate"/>
    </w:r>
    <w:r>
      <w:rPr>
        <w:noProof/>
      </w:rPr>
      <w:t>4</w:t>
    </w:r>
    <w:r>
      <w:fldChar w:fldCharType="end"/>
    </w:r>
    <w:r>
      <w:t xml:space="preserve"> of </w:t>
    </w:r>
    <w:r w:rsidR="00133E35">
      <w:fldChar w:fldCharType="begin"/>
    </w:r>
    <w:r w:rsidR="00133E35">
      <w:instrText xml:space="preserve"> NUMPAGES </w:instrText>
    </w:r>
    <w:r w:rsidR="00133E35">
      <w:fldChar w:fldCharType="separate"/>
    </w:r>
    <w:r>
      <w:rPr>
        <w:noProof/>
      </w:rPr>
      <w:t>14</w:t>
    </w:r>
    <w:r w:rsidR="00133E35">
      <w:rPr>
        <w:noProof/>
      </w:rPr>
      <w:fldChar w:fldCharType="end"/>
    </w:r>
    <w:r>
      <w:tab/>
      <w:t xml:space="preserve">© Aquaveo </w:t>
    </w:r>
    <w:r>
      <w:fldChar w:fldCharType="begin"/>
    </w:r>
    <w:r>
      <w:instrText xml:space="preserve"> DATE  \@ "yyyy"  \* MERGEFORMAT </w:instrText>
    </w:r>
    <w:r>
      <w:fldChar w:fldCharType="separate"/>
    </w:r>
    <w:r w:rsidR="000905CF">
      <w:rPr>
        <w:noProof/>
      </w:rPr>
      <w:t>2024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1" w:rsidRDefault="00811911" w:rsidP="003F26DF">
    <w:pPr>
      <w:pStyle w:val="FooterAquaveo"/>
    </w:pPr>
    <w:r>
      <w:tab/>
      <w:t xml:space="preserve">Page </w:t>
    </w:r>
    <w:r>
      <w:fldChar w:fldCharType="begin"/>
    </w:r>
    <w:r>
      <w:instrText xml:space="preserve"> PAGE  \* Arabic </w:instrText>
    </w:r>
    <w:r>
      <w:fldChar w:fldCharType="separate"/>
    </w:r>
    <w:r w:rsidR="00945C03">
      <w:rPr>
        <w:noProof/>
      </w:rPr>
      <w:t>6</w:t>
    </w:r>
    <w:r>
      <w:fldChar w:fldCharType="end"/>
    </w:r>
    <w:r>
      <w:t xml:space="preserve"> of </w:t>
    </w:r>
    <w:r w:rsidR="00133E35">
      <w:fldChar w:fldCharType="begin"/>
    </w:r>
    <w:r w:rsidR="00133E35">
      <w:instrText xml:space="preserve"> NUMPAGES </w:instrText>
    </w:r>
    <w:r w:rsidR="00133E35">
      <w:fldChar w:fldCharType="separate"/>
    </w:r>
    <w:r w:rsidR="00945C03">
      <w:rPr>
        <w:noProof/>
      </w:rPr>
      <w:t>7</w:t>
    </w:r>
    <w:r w:rsidR="00133E35">
      <w:rPr>
        <w:noProof/>
      </w:rPr>
      <w:fldChar w:fldCharType="end"/>
    </w:r>
    <w:r>
      <w:tab/>
      <w:t xml:space="preserve">© Aquaveo </w:t>
    </w:r>
    <w:r>
      <w:fldChar w:fldCharType="begin"/>
    </w:r>
    <w:r>
      <w:instrText xml:space="preserve"> DATE  \@ "yyyy"  \* MERGEFORMAT </w:instrText>
    </w:r>
    <w:r>
      <w:fldChar w:fldCharType="separate"/>
    </w:r>
    <w:r w:rsidR="000905CF">
      <w:rPr>
        <w:noProof/>
      </w:rPr>
      <w:t>2024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1" w:rsidRPr="00655AB4" w:rsidRDefault="00811911" w:rsidP="003F26DF">
    <w:pPr>
      <w:pStyle w:val="FooterAquaveo"/>
    </w:pPr>
    <w:r w:rsidRPr="00655AB4">
      <w:tab/>
      <w:t xml:space="preserve">Page </w:t>
    </w:r>
    <w:r w:rsidRPr="00655AB4">
      <w:fldChar w:fldCharType="begin"/>
    </w:r>
    <w:r w:rsidRPr="00655AB4">
      <w:instrText xml:space="preserve"> PAGE  \* Arabic </w:instrText>
    </w:r>
    <w:r w:rsidRPr="00655AB4">
      <w:fldChar w:fldCharType="separate"/>
    </w:r>
    <w:r w:rsidR="000905CF">
      <w:rPr>
        <w:noProof/>
      </w:rPr>
      <w:t>1</w:t>
    </w:r>
    <w:r w:rsidRPr="00655AB4">
      <w:fldChar w:fldCharType="end"/>
    </w:r>
    <w:r w:rsidRPr="00655AB4">
      <w:t xml:space="preserve"> of </w:t>
    </w:r>
    <w:r w:rsidR="00133E35">
      <w:fldChar w:fldCharType="begin"/>
    </w:r>
    <w:r w:rsidR="00133E35">
      <w:instrText xml:space="preserve"> NUMPAGES </w:instrText>
    </w:r>
    <w:r w:rsidR="00133E35">
      <w:fldChar w:fldCharType="separate"/>
    </w:r>
    <w:r w:rsidR="000905CF">
      <w:rPr>
        <w:noProof/>
      </w:rPr>
      <w:t>11</w:t>
    </w:r>
    <w:r w:rsidR="00133E35">
      <w:rPr>
        <w:noProof/>
      </w:rPr>
      <w:fldChar w:fldCharType="end"/>
    </w:r>
    <w:r w:rsidRPr="00655AB4">
      <w:tab/>
      <w:t xml:space="preserve">© Aquaveo </w:t>
    </w:r>
    <w:r w:rsidRPr="00655AB4">
      <w:fldChar w:fldCharType="begin"/>
    </w:r>
    <w:r w:rsidRPr="00655AB4">
      <w:instrText xml:space="preserve"> DATE  \@ "yyyy"  \* MERGEFORMAT </w:instrText>
    </w:r>
    <w:r w:rsidRPr="00655AB4">
      <w:fldChar w:fldCharType="separate"/>
    </w:r>
    <w:r w:rsidR="000905CF">
      <w:rPr>
        <w:noProof/>
      </w:rPr>
      <w:t>2024</w:t>
    </w:r>
    <w:r w:rsidRPr="00655AB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E35" w:rsidRDefault="00133E35">
      <w:r>
        <w:separator/>
      </w:r>
    </w:p>
    <w:p w:rsidR="00133E35" w:rsidRDefault="00133E35"/>
    <w:p w:rsidR="00133E35" w:rsidRDefault="00133E35" w:rsidP="006978D8"/>
    <w:p w:rsidR="00133E35" w:rsidRDefault="00133E35" w:rsidP="006978D8"/>
  </w:footnote>
  <w:footnote w:type="continuationSeparator" w:id="0">
    <w:p w:rsidR="00133E35" w:rsidRDefault="00133E35">
      <w:r>
        <w:continuationSeparator/>
      </w:r>
    </w:p>
    <w:p w:rsidR="00133E35" w:rsidRDefault="00133E35"/>
    <w:p w:rsidR="00133E35" w:rsidRDefault="00133E35" w:rsidP="006978D8"/>
    <w:p w:rsidR="00133E35" w:rsidRDefault="00133E35" w:rsidP="006978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1" w:rsidRPr="00C136D2" w:rsidRDefault="00811911" w:rsidP="00CE6325">
    <w:pPr>
      <w:pStyle w:val="HeaderAquaveo"/>
      <w:rPr>
        <w:sz w:val="18"/>
        <w:szCs w:val="18"/>
      </w:rPr>
    </w:pPr>
    <w:r w:rsidRPr="00C136D2">
      <w:rPr>
        <w:sz w:val="18"/>
        <w:szCs w:val="18"/>
      </w:rPr>
      <w:t>GMS Tutorials</w:t>
    </w:r>
    <w:r w:rsidRPr="00C136D2">
      <w:rPr>
        <w:sz w:val="18"/>
        <w:szCs w:val="18"/>
      </w:rPr>
      <w:tab/>
      <w:t>MODFLOW – ETS Package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1" w:rsidRPr="00655AB4" w:rsidRDefault="00811911" w:rsidP="003F26DF">
    <w:pPr>
      <w:pStyle w:val="HeaderAquaveo"/>
      <w:pBdr>
        <w:bottom w:val="single" w:sz="12" w:space="1" w:color="007749"/>
      </w:pBdr>
      <w:tabs>
        <w:tab w:val="left" w:pos="3135"/>
      </w:tabs>
      <w:rPr>
        <w:rFonts w:cs="Arial"/>
        <w:b w:val="0"/>
        <w:i w:val="0"/>
        <w:color w:val="807F7D"/>
        <w:szCs w:val="20"/>
      </w:rPr>
    </w:pPr>
    <w:r>
      <w:rPr>
        <w:rFonts w:cs="Arial"/>
        <w:b w:val="0"/>
        <w:i w:val="0"/>
        <w:color w:val="807F7D"/>
        <w:szCs w:val="20"/>
      </w:rPr>
      <w:t>W</w:t>
    </w:r>
    <w:r w:rsidRPr="00655AB4">
      <w:rPr>
        <w:rFonts w:cs="Arial"/>
        <w:b w:val="0"/>
        <w:i w:val="0"/>
        <w:color w:val="807F7D"/>
        <w:szCs w:val="20"/>
      </w:rPr>
      <w:t>MS Tutorials</w:t>
    </w:r>
    <w:r w:rsidRPr="00655AB4">
      <w:rPr>
        <w:rFonts w:cs="Arial"/>
        <w:b w:val="0"/>
        <w:i w:val="0"/>
        <w:color w:val="807F7D"/>
        <w:szCs w:val="20"/>
      </w:rPr>
      <w:tab/>
    </w:r>
    <w:r w:rsidRPr="00655AB4">
      <w:rPr>
        <w:rFonts w:cs="Arial"/>
        <w:b w:val="0"/>
        <w:i w:val="0"/>
        <w:color w:val="807F7D"/>
        <w:szCs w:val="20"/>
      </w:rPr>
      <w:tab/>
    </w:r>
    <w:r w:rsidR="007C6893">
      <w:rPr>
        <w:rFonts w:cs="Arial"/>
        <w:b w:val="0"/>
        <w:i w:val="0"/>
        <w:color w:val="807F7D"/>
        <w:szCs w:val="20"/>
      </w:rPr>
      <w:t>Permafrost</w:t>
    </w:r>
    <w:r>
      <w:rPr>
        <w:rFonts w:cs="Arial"/>
        <w:b w:val="0"/>
        <w:i w:val="0"/>
        <w:color w:val="807F7D"/>
        <w:szCs w:val="20"/>
      </w:rPr>
      <w:t xml:space="preserve"> in GSSHA</w:t>
    </w:r>
  </w:p>
  <w:p w:rsidR="00811911" w:rsidRPr="003F26DF" w:rsidRDefault="00811911" w:rsidP="003F26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1" w:rsidRPr="00655AB4" w:rsidRDefault="00811911" w:rsidP="00045EBF">
    <w:pPr>
      <w:pStyle w:val="HeaderAquaveo"/>
      <w:pBdr>
        <w:bottom w:val="single" w:sz="12" w:space="1" w:color="007749"/>
      </w:pBdr>
      <w:tabs>
        <w:tab w:val="left" w:pos="3135"/>
      </w:tabs>
      <w:rPr>
        <w:rFonts w:cs="Arial"/>
        <w:b w:val="0"/>
        <w:i w:val="0"/>
        <w:color w:val="807F7D"/>
        <w:szCs w:val="20"/>
      </w:rPr>
    </w:pPr>
    <w:r>
      <w:rPr>
        <w:rFonts w:cs="Arial"/>
        <w:b w:val="0"/>
        <w:i w:val="0"/>
        <w:color w:val="807F7D"/>
        <w:szCs w:val="20"/>
      </w:rPr>
      <w:t>W</w:t>
    </w:r>
    <w:r w:rsidRPr="00655AB4">
      <w:rPr>
        <w:rFonts w:cs="Arial"/>
        <w:b w:val="0"/>
        <w:i w:val="0"/>
        <w:color w:val="807F7D"/>
        <w:szCs w:val="20"/>
      </w:rPr>
      <w:t>MS Tutorials</w:t>
    </w:r>
    <w:r w:rsidRPr="00655AB4">
      <w:rPr>
        <w:rFonts w:cs="Arial"/>
        <w:b w:val="0"/>
        <w:i w:val="0"/>
        <w:color w:val="807F7D"/>
        <w:szCs w:val="20"/>
      </w:rPr>
      <w:tab/>
    </w:r>
    <w:r w:rsidRPr="00655AB4">
      <w:rPr>
        <w:rFonts w:cs="Arial"/>
        <w:b w:val="0"/>
        <w:i w:val="0"/>
        <w:color w:val="807F7D"/>
        <w:szCs w:val="20"/>
      </w:rPr>
      <w:tab/>
    </w:r>
    <w:r w:rsidRPr="00641666">
      <w:rPr>
        <w:rFonts w:cs="Arial"/>
        <w:b w:val="0"/>
        <w:i w:val="0"/>
        <w:color w:val="807F7D"/>
        <w:szCs w:val="20"/>
      </w:rPr>
      <w:t xml:space="preserve">Watershed Modeling – </w:t>
    </w:r>
    <w:r>
      <w:rPr>
        <w:rFonts w:cs="Arial"/>
        <w:b w:val="0"/>
        <w:i w:val="0"/>
        <w:color w:val="807F7D"/>
        <w:szCs w:val="20"/>
      </w:rPr>
      <w:t>WinTR-20</w:t>
    </w:r>
    <w:r w:rsidRPr="00641666">
      <w:rPr>
        <w:rFonts w:cs="Arial"/>
        <w:b w:val="0"/>
        <w:i w:val="0"/>
        <w:color w:val="807F7D"/>
        <w:szCs w:val="20"/>
      </w:rPr>
      <w:t xml:space="preserve"> Interface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3D40149C"/>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8"/>
    <w:multiLevelType w:val="singleLevel"/>
    <w:tmpl w:val="877C0878"/>
    <w:lvl w:ilvl="0">
      <w:start w:val="1"/>
      <w:numFmt w:val="decimal"/>
      <w:pStyle w:val="ListNumber"/>
      <w:lvlText w:val="%1."/>
      <w:lvlJc w:val="left"/>
      <w:pPr>
        <w:tabs>
          <w:tab w:val="num" w:pos="2160"/>
        </w:tabs>
        <w:ind w:left="2160" w:hanging="360"/>
      </w:pPr>
      <w:rPr>
        <w:rFonts w:ascii="Arial" w:hAnsi="Arial" w:cs="Arial" w:hint="default"/>
        <w:b w:val="0"/>
        <w:sz w:val="20"/>
        <w:szCs w:val="20"/>
      </w:rPr>
    </w:lvl>
  </w:abstractNum>
  <w:abstractNum w:abstractNumId="2">
    <w:nsid w:val="FFFFFF89"/>
    <w:multiLevelType w:val="singleLevel"/>
    <w:tmpl w:val="2FFEB416"/>
    <w:lvl w:ilvl="0">
      <w:start w:val="1"/>
      <w:numFmt w:val="bullet"/>
      <w:pStyle w:val="ListBullet"/>
      <w:lvlText w:val=""/>
      <w:lvlJc w:val="left"/>
      <w:pPr>
        <w:tabs>
          <w:tab w:val="num" w:pos="2160"/>
        </w:tabs>
        <w:ind w:left="2160" w:hanging="360"/>
      </w:pPr>
      <w:rPr>
        <w:rFonts w:ascii="Symbol" w:hAnsi="Symbol" w:hint="default"/>
      </w:rPr>
    </w:lvl>
  </w:abstractNum>
  <w:abstractNum w:abstractNumId="3">
    <w:nsid w:val="0000000F"/>
    <w:multiLevelType w:val="multilevel"/>
    <w:tmpl w:val="0000000F"/>
    <w:name w:val="WW8Num1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10"/>
    <w:multiLevelType w:val="multilevel"/>
    <w:tmpl w:val="00000010"/>
    <w:name w:val="WW8Num1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5">
    <w:nsid w:val="00000011"/>
    <w:multiLevelType w:val="multilevel"/>
    <w:tmpl w:val="00000011"/>
    <w:name w:val="WW8Num1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6">
    <w:nsid w:val="00207501"/>
    <w:multiLevelType w:val="hybridMultilevel"/>
    <w:tmpl w:val="047C6D00"/>
    <w:lvl w:ilvl="0" w:tplc="EC0E6276">
      <w:start w:val="1"/>
      <w:numFmt w:val="decimal"/>
      <w:lvlText w:val="%1."/>
      <w:lvlJc w:val="left"/>
      <w:pPr>
        <w:ind w:left="2160" w:hanging="360"/>
      </w:pPr>
      <w:rPr>
        <w:b w:val="0"/>
        <w:i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0224C2C"/>
    <w:multiLevelType w:val="hybridMultilevel"/>
    <w:tmpl w:val="0D467248"/>
    <w:lvl w:ilvl="0" w:tplc="73FAA3D0">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3642F95"/>
    <w:multiLevelType w:val="multilevel"/>
    <w:tmpl w:val="7666B4D2"/>
    <w:name w:val="Headings"/>
    <w:lvl w:ilvl="0">
      <w:start w:val="1"/>
      <w:numFmt w:val="decimal"/>
      <w:pStyle w:val="Heading1"/>
      <w:lvlText w:val="%1"/>
      <w:lvlJc w:val="left"/>
      <w:pPr>
        <w:tabs>
          <w:tab w:val="num" w:pos="720"/>
        </w:tabs>
        <w:ind w:left="720" w:hanging="720"/>
      </w:pPr>
      <w:rPr>
        <w:rFonts w:hint="default"/>
      </w:rPr>
    </w:lvl>
    <w:lvl w:ilvl="1">
      <w:start w:val="1"/>
      <w:numFmt w:val="decimal"/>
      <w:pStyle w:val="Heading2"/>
      <w:lvlText w:val="%1.%2"/>
      <w:lvlJc w:val="left"/>
      <w:pPr>
        <w:tabs>
          <w:tab w:val="num" w:pos="1440"/>
        </w:tabs>
        <w:ind w:left="1440" w:hanging="720"/>
      </w:pPr>
      <w:rPr>
        <w:rFonts w:hint="default"/>
      </w:rPr>
    </w:lvl>
    <w:lvl w:ilvl="2">
      <w:start w:val="1"/>
      <w:numFmt w:val="none"/>
      <w:pStyle w:val="Heading3"/>
      <w:lvlText w:val=""/>
      <w:lvlJc w:val="left"/>
      <w:pPr>
        <w:tabs>
          <w:tab w:val="num" w:pos="1440"/>
        </w:tabs>
        <w:ind w:left="1440" w:firstLine="0"/>
      </w:pPr>
      <w:rPr>
        <w:rFonts w:hint="default"/>
      </w:rPr>
    </w:lvl>
    <w:lvl w:ilvl="3">
      <w:start w:val="1"/>
      <w:numFmt w:val="none"/>
      <w:pStyle w:val="Heading4"/>
      <w:lvlText w:val=""/>
      <w:lvlJc w:val="left"/>
      <w:pPr>
        <w:tabs>
          <w:tab w:val="num" w:pos="1440"/>
        </w:tabs>
        <w:ind w:left="1440" w:firstLine="0"/>
      </w:pPr>
      <w:rPr>
        <w:rFonts w:hint="default"/>
      </w:rPr>
    </w:lvl>
    <w:lvl w:ilvl="4">
      <w:start w:val="1"/>
      <w:numFmt w:val="none"/>
      <w:pStyle w:val="Heading5"/>
      <w:lvlText w:val=""/>
      <w:lvlJc w:val="left"/>
      <w:pPr>
        <w:tabs>
          <w:tab w:val="num" w:pos="1440"/>
        </w:tabs>
        <w:ind w:left="1440" w:firstLine="0"/>
      </w:pPr>
      <w:rPr>
        <w:rFonts w:hint="default"/>
      </w:rPr>
    </w:lvl>
    <w:lvl w:ilvl="5">
      <w:start w:val="1"/>
      <w:numFmt w:val="decimal"/>
      <w:lvlText w:val="%1.%2.%3.%4.%5.%6"/>
      <w:lvlJc w:val="left"/>
      <w:pPr>
        <w:tabs>
          <w:tab w:val="num" w:pos="-1728"/>
        </w:tabs>
        <w:ind w:left="-1728" w:hanging="1152"/>
      </w:pPr>
      <w:rPr>
        <w:rFonts w:hint="default"/>
      </w:rPr>
    </w:lvl>
    <w:lvl w:ilvl="6">
      <w:start w:val="1"/>
      <w:numFmt w:val="decimal"/>
      <w:lvlText w:val="%1.%2.%3.%4.%5.%6.%7"/>
      <w:lvlJc w:val="left"/>
      <w:pPr>
        <w:tabs>
          <w:tab w:val="num" w:pos="-1584"/>
        </w:tabs>
        <w:ind w:left="-1584"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296"/>
        </w:tabs>
        <w:ind w:left="-1296" w:hanging="1584"/>
      </w:pPr>
      <w:rPr>
        <w:rFonts w:hint="default"/>
      </w:rPr>
    </w:lvl>
  </w:abstractNum>
  <w:abstractNum w:abstractNumId="9">
    <w:nsid w:val="10D33264"/>
    <w:multiLevelType w:val="hybridMultilevel"/>
    <w:tmpl w:val="DE7A75B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10D56CDA"/>
    <w:multiLevelType w:val="hybridMultilevel"/>
    <w:tmpl w:val="89A03AA4"/>
    <w:lvl w:ilvl="0" w:tplc="2CF89528">
      <w:start w:val="1"/>
      <w:numFmt w:val="bullet"/>
      <w:pStyle w:val="Tactic"/>
      <w:lvlText w:val="o"/>
      <w:lvlJc w:val="left"/>
      <w:pPr>
        <w:tabs>
          <w:tab w:val="num" w:pos="2304"/>
        </w:tabs>
        <w:ind w:left="2304" w:hanging="288"/>
      </w:pPr>
      <w:rPr>
        <w:rFonts w:ascii="Courier New" w:hAnsi="Courier New" w:hint="default"/>
        <w:sz w:val="32"/>
        <w:szCs w:val="3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0DA367E"/>
    <w:multiLevelType w:val="singleLevel"/>
    <w:tmpl w:val="CD2A831E"/>
    <w:lvl w:ilvl="0">
      <w:start w:val="1"/>
      <w:numFmt w:val="decimal"/>
      <w:pStyle w:val="ListNumberTight"/>
      <w:lvlText w:val="%1."/>
      <w:legacy w:legacy="1" w:legacySpace="0" w:legacyIndent="360"/>
      <w:lvlJc w:val="left"/>
      <w:pPr>
        <w:ind w:left="2376" w:hanging="360"/>
      </w:pPr>
    </w:lvl>
  </w:abstractNum>
  <w:abstractNum w:abstractNumId="12">
    <w:nsid w:val="131C4F71"/>
    <w:multiLevelType w:val="hybridMultilevel"/>
    <w:tmpl w:val="AFB08410"/>
    <w:lvl w:ilvl="0" w:tplc="DDF6E574">
      <w:start w:val="1"/>
      <w:numFmt w:val="decimal"/>
      <w:lvlText w:val="%1."/>
      <w:lvlJc w:val="left"/>
      <w:pPr>
        <w:ind w:left="2160" w:hanging="360"/>
      </w:pPr>
      <w:rPr>
        <w:b w:val="0"/>
        <w:i w:val="0"/>
        <w:u w:val="none"/>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19F457EA"/>
    <w:multiLevelType w:val="hybridMultilevel"/>
    <w:tmpl w:val="E32A6454"/>
    <w:lvl w:ilvl="0" w:tplc="80104FDC">
      <w:start w:val="1"/>
      <w:numFmt w:val="decimal"/>
      <w:lvlText w:val="%1."/>
      <w:lvlJc w:val="left"/>
      <w:pPr>
        <w:ind w:left="2160" w:hanging="360"/>
      </w:pPr>
      <w:rPr>
        <w:rFonts w:hint="default"/>
        <w:b w:val="0"/>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045678"/>
    <w:multiLevelType w:val="hybridMultilevel"/>
    <w:tmpl w:val="08F881A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nsid w:val="1DFC02F3"/>
    <w:multiLevelType w:val="hybridMultilevel"/>
    <w:tmpl w:val="5E74E3B6"/>
    <w:lvl w:ilvl="0" w:tplc="72547086">
      <w:start w:val="1"/>
      <w:numFmt w:val="decimal"/>
      <w:pStyle w:val="FolderDirectory"/>
      <w:lvlText w:val="%1."/>
      <w:lvlJc w:val="left"/>
      <w:pPr>
        <w:tabs>
          <w:tab w:val="num" w:pos="2160"/>
        </w:tabs>
        <w:ind w:left="2160" w:hanging="360"/>
      </w:pPr>
      <w:rPr>
        <w:b w:val="0"/>
        <w:i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20BF0313"/>
    <w:multiLevelType w:val="hybridMultilevel"/>
    <w:tmpl w:val="9F168856"/>
    <w:lvl w:ilvl="0" w:tplc="F5509316">
      <w:start w:val="1"/>
      <w:numFmt w:val="decimal"/>
      <w:lvlText w:val="%1."/>
      <w:lvlJc w:val="left"/>
      <w:pPr>
        <w:ind w:left="2160" w:hanging="360"/>
      </w:pPr>
      <w:rPr>
        <w:i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23330ADB"/>
    <w:multiLevelType w:val="hybridMultilevel"/>
    <w:tmpl w:val="4C1C3DAE"/>
    <w:lvl w:ilvl="0" w:tplc="B068FD44">
      <w:start w:val="1"/>
      <w:numFmt w:val="decimal"/>
      <w:lvlText w:val="%1."/>
      <w:lvlJc w:val="left"/>
      <w:pPr>
        <w:ind w:left="2160" w:hanging="360"/>
      </w:pPr>
      <w:rPr>
        <w:b w:val="0"/>
        <w:i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234128B8"/>
    <w:multiLevelType w:val="hybridMultilevel"/>
    <w:tmpl w:val="37A4EEF2"/>
    <w:lvl w:ilvl="0" w:tplc="782E15C8">
      <w:start w:val="1"/>
      <w:numFmt w:val="decimal"/>
      <w:lvlText w:val="%1."/>
      <w:lvlJc w:val="left"/>
      <w:pPr>
        <w:ind w:left="2160" w:hanging="360"/>
      </w:pPr>
      <w:rPr>
        <w:b w:val="0"/>
        <w:i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2FEB7CDF"/>
    <w:multiLevelType w:val="hybridMultilevel"/>
    <w:tmpl w:val="6F187D1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31890DFF"/>
    <w:multiLevelType w:val="hybridMultilevel"/>
    <w:tmpl w:val="21CE2C9E"/>
    <w:lvl w:ilvl="0" w:tplc="91F87D52">
      <w:numFmt w:val="bullet"/>
      <w:lvlText w:val=""/>
      <w:lvlJc w:val="left"/>
      <w:pPr>
        <w:ind w:left="1800" w:hanging="360"/>
      </w:pPr>
      <w:rPr>
        <w:rFonts w:ascii="Symbol" w:eastAsia="Times New Roman"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35CC2251"/>
    <w:multiLevelType w:val="hybridMultilevel"/>
    <w:tmpl w:val="CE7050A2"/>
    <w:lvl w:ilvl="0" w:tplc="EBC6D106">
      <w:start w:val="1"/>
      <w:numFmt w:val="decimal"/>
      <w:lvlText w:val="%1."/>
      <w:lvlJc w:val="left"/>
      <w:pPr>
        <w:ind w:left="2160" w:hanging="360"/>
      </w:pPr>
      <w:rPr>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nsid w:val="3C4C7562"/>
    <w:multiLevelType w:val="hybridMultilevel"/>
    <w:tmpl w:val="216A6822"/>
    <w:lvl w:ilvl="0" w:tplc="04090001">
      <w:start w:val="1"/>
      <w:numFmt w:val="bullet"/>
      <w:lvlText w:val=""/>
      <w:lvlJc w:val="left"/>
      <w:pPr>
        <w:tabs>
          <w:tab w:val="num" w:pos="1800"/>
        </w:tabs>
        <w:ind w:left="1800" w:hanging="360"/>
      </w:pPr>
      <w:rPr>
        <w:rFonts w:ascii="Symbol" w:hAnsi="Symbol" w:hint="default"/>
      </w:rPr>
    </w:lvl>
    <w:lvl w:ilvl="1" w:tplc="0D20F486">
      <w:start w:val="1"/>
      <w:numFmt w:val="bullet"/>
      <w:lvlText w:val="o"/>
      <w:lvlJc w:val="left"/>
      <w:pPr>
        <w:tabs>
          <w:tab w:val="num" w:pos="2520"/>
        </w:tabs>
        <w:ind w:left="2520" w:hanging="360"/>
      </w:pPr>
      <w:rPr>
        <w:rFonts w:ascii="Courier New" w:hAnsi="Courier New" w:cs="Courier New" w:hint="default"/>
      </w:rPr>
    </w:lvl>
    <w:lvl w:ilvl="2" w:tplc="0D20F486">
      <w:start w:val="1"/>
      <w:numFmt w:val="bullet"/>
      <w:pStyle w:val="NormalLeft"/>
      <w:lvlText w:val="o"/>
      <w:lvlJc w:val="left"/>
      <w:pPr>
        <w:tabs>
          <w:tab w:val="num" w:pos="3240"/>
        </w:tabs>
        <w:ind w:left="3240" w:hanging="360"/>
      </w:pPr>
      <w:rPr>
        <w:rFonts w:ascii="Courier New" w:hAnsi="Courier New" w:cs="Courier New" w:hint="default"/>
      </w:rPr>
    </w:lvl>
    <w:lvl w:ilvl="3" w:tplc="0409000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nsid w:val="46306805"/>
    <w:multiLevelType w:val="hybridMultilevel"/>
    <w:tmpl w:val="85C8CFD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nsid w:val="47A83007"/>
    <w:multiLevelType w:val="hybridMultilevel"/>
    <w:tmpl w:val="F1D40FB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nsid w:val="4F732374"/>
    <w:multiLevelType w:val="singleLevel"/>
    <w:tmpl w:val="C45C9102"/>
    <w:lvl w:ilvl="0">
      <w:start w:val="1"/>
      <w:numFmt w:val="decimal"/>
      <w:pStyle w:val="inputChar"/>
      <w:lvlText w:val="%1."/>
      <w:legacy w:legacy="1" w:legacySpace="0" w:legacyIndent="360"/>
      <w:lvlJc w:val="left"/>
      <w:pPr>
        <w:ind w:left="2700" w:hanging="360"/>
      </w:pPr>
    </w:lvl>
  </w:abstractNum>
  <w:abstractNum w:abstractNumId="26">
    <w:nsid w:val="5BDC55C4"/>
    <w:multiLevelType w:val="hybridMultilevel"/>
    <w:tmpl w:val="2250B0E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nsid w:val="5E594D36"/>
    <w:multiLevelType w:val="hybridMultilevel"/>
    <w:tmpl w:val="951486F2"/>
    <w:lvl w:ilvl="0" w:tplc="FFFFFFFF">
      <w:start w:val="1"/>
      <w:numFmt w:val="decimal"/>
      <w:pStyle w:val="NormalComplexBold"/>
      <w:lvlText w:val="%1."/>
      <w:legacy w:legacy="1" w:legacySpace="0" w:legacyIndent="360"/>
      <w:lvlJc w:val="left"/>
      <w:pPr>
        <w:ind w:left="2700" w:hanging="360"/>
      </w:pPr>
      <w:rPr>
        <w:b w:val="0"/>
        <w:bCs/>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5EA77A2F"/>
    <w:multiLevelType w:val="hybridMultilevel"/>
    <w:tmpl w:val="FA94881E"/>
    <w:lvl w:ilvl="0" w:tplc="59B87B6C">
      <w:start w:val="1"/>
      <w:numFmt w:val="decimal"/>
      <w:lvlText w:val="%1."/>
      <w:lvlJc w:val="left"/>
      <w:pPr>
        <w:ind w:left="2160" w:hanging="360"/>
      </w:pPr>
      <w:rPr>
        <w:b w:val="0"/>
        <w:i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nsid w:val="6385208A"/>
    <w:multiLevelType w:val="hybridMultilevel"/>
    <w:tmpl w:val="2250B0E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nsid w:val="68903ABF"/>
    <w:multiLevelType w:val="hybridMultilevel"/>
    <w:tmpl w:val="EDF8D394"/>
    <w:lvl w:ilvl="0" w:tplc="E8269050">
      <w:start w:val="5"/>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nsid w:val="73112D62"/>
    <w:multiLevelType w:val="hybridMultilevel"/>
    <w:tmpl w:val="CB1EE178"/>
    <w:lvl w:ilvl="0" w:tplc="B0229092">
      <w:start w:val="4"/>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740B1D81"/>
    <w:multiLevelType w:val="hybridMultilevel"/>
    <w:tmpl w:val="1568B616"/>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7AAB521D"/>
    <w:multiLevelType w:val="hybridMultilevel"/>
    <w:tmpl w:val="CD0032C4"/>
    <w:lvl w:ilvl="0" w:tplc="2A1CF1B2">
      <w:start w:val="6"/>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nsid w:val="7B8F5EE5"/>
    <w:multiLevelType w:val="hybridMultilevel"/>
    <w:tmpl w:val="AD3A2814"/>
    <w:lvl w:ilvl="0" w:tplc="D12ADC0A">
      <w:start w:val="1"/>
      <w:numFmt w:val="decimal"/>
      <w:lvlText w:val="%1."/>
      <w:lvlJc w:val="left"/>
      <w:pPr>
        <w:ind w:left="2160" w:hanging="360"/>
      </w:pPr>
      <w:rPr>
        <w:i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nsid w:val="7D480572"/>
    <w:multiLevelType w:val="hybridMultilevel"/>
    <w:tmpl w:val="1C961F08"/>
    <w:lvl w:ilvl="0" w:tplc="C1461ECC">
      <w:start w:val="1"/>
      <w:numFmt w:val="bullet"/>
      <w:pStyle w:val="ListRequirements"/>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2"/>
  </w:num>
  <w:num w:numId="3">
    <w:abstractNumId w:val="10"/>
  </w:num>
  <w:num w:numId="4">
    <w:abstractNumId w:val="1"/>
  </w:num>
  <w:num w:numId="5">
    <w:abstractNumId w:val="11"/>
  </w:num>
  <w:num w:numId="6">
    <w:abstractNumId w:val="35"/>
  </w:num>
  <w:num w:numId="7">
    <w:abstractNumId w:val="15"/>
  </w:num>
  <w:num w:numId="8">
    <w:abstractNumId w:val="0"/>
  </w:num>
  <w:num w:numId="9">
    <w:abstractNumId w:val="25"/>
  </w:num>
  <w:num w:numId="10">
    <w:abstractNumId w:val="27"/>
  </w:num>
  <w:num w:numId="11">
    <w:abstractNumId w:val="22"/>
  </w:num>
  <w:num w:numId="12">
    <w:abstractNumId w:val="17"/>
  </w:num>
  <w:num w:numId="13">
    <w:abstractNumId w:val="6"/>
  </w:num>
  <w:num w:numId="14">
    <w:abstractNumId w:val="18"/>
  </w:num>
  <w:num w:numId="15">
    <w:abstractNumId w:val="28"/>
  </w:num>
  <w:num w:numId="16">
    <w:abstractNumId w:val="30"/>
  </w:num>
  <w:num w:numId="17">
    <w:abstractNumId w:val="9"/>
  </w:num>
  <w:num w:numId="18">
    <w:abstractNumId w:val="12"/>
  </w:num>
  <w:num w:numId="19">
    <w:abstractNumId w:val="16"/>
  </w:num>
  <w:num w:numId="20">
    <w:abstractNumId w:val="34"/>
  </w:num>
  <w:num w:numId="21">
    <w:abstractNumId w:val="24"/>
  </w:num>
  <w:num w:numId="22">
    <w:abstractNumId w:val="32"/>
  </w:num>
  <w:num w:numId="23">
    <w:abstractNumId w:val="21"/>
  </w:num>
  <w:num w:numId="24">
    <w:abstractNumId w:val="33"/>
  </w:num>
  <w:num w:numId="25">
    <w:abstractNumId w:val="31"/>
  </w:num>
  <w:num w:numId="26">
    <w:abstractNumId w:val="23"/>
  </w:num>
  <w:num w:numId="27">
    <w:abstractNumId w:val="19"/>
  </w:num>
  <w:num w:numId="28">
    <w:abstractNumId w:val="26"/>
  </w:num>
  <w:num w:numId="29">
    <w:abstractNumId w:val="14"/>
  </w:num>
  <w:num w:numId="30">
    <w:abstractNumId w:val="20"/>
  </w:num>
  <w:num w:numId="31">
    <w:abstractNumId w:val="29"/>
  </w:num>
  <w:num w:numId="32">
    <w:abstractNumId w:val="13"/>
  </w:num>
  <w:num w:numId="33">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mirrorMargins/>
  <w:activeWritingStyle w:appName="MSWord" w:lang="en-US" w:vendorID="8" w:dllVersion="513"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4"/>
  <w:drawingGridVerticalSpacing w:val="144"/>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4CD"/>
    <w:rsid w:val="00000651"/>
    <w:rsid w:val="00000B8E"/>
    <w:rsid w:val="00000F71"/>
    <w:rsid w:val="000012A3"/>
    <w:rsid w:val="0000135F"/>
    <w:rsid w:val="00002427"/>
    <w:rsid w:val="00002558"/>
    <w:rsid w:val="00002DCA"/>
    <w:rsid w:val="000048C7"/>
    <w:rsid w:val="0000500C"/>
    <w:rsid w:val="00005F59"/>
    <w:rsid w:val="0000634B"/>
    <w:rsid w:val="00006E67"/>
    <w:rsid w:val="0000736C"/>
    <w:rsid w:val="000074E4"/>
    <w:rsid w:val="00007827"/>
    <w:rsid w:val="00007D5F"/>
    <w:rsid w:val="000106E0"/>
    <w:rsid w:val="00011642"/>
    <w:rsid w:val="00012124"/>
    <w:rsid w:val="00014C1E"/>
    <w:rsid w:val="00014E78"/>
    <w:rsid w:val="0001510A"/>
    <w:rsid w:val="00015196"/>
    <w:rsid w:val="00015436"/>
    <w:rsid w:val="000156DB"/>
    <w:rsid w:val="00016199"/>
    <w:rsid w:val="00016744"/>
    <w:rsid w:val="00017447"/>
    <w:rsid w:val="0001754A"/>
    <w:rsid w:val="00020034"/>
    <w:rsid w:val="0002054B"/>
    <w:rsid w:val="00020FA6"/>
    <w:rsid w:val="00024CF8"/>
    <w:rsid w:val="000253CC"/>
    <w:rsid w:val="000275CD"/>
    <w:rsid w:val="00027992"/>
    <w:rsid w:val="00027F19"/>
    <w:rsid w:val="000303BC"/>
    <w:rsid w:val="000305FE"/>
    <w:rsid w:val="00031F94"/>
    <w:rsid w:val="0003269D"/>
    <w:rsid w:val="00033044"/>
    <w:rsid w:val="00033D5E"/>
    <w:rsid w:val="00034737"/>
    <w:rsid w:val="00035C64"/>
    <w:rsid w:val="000405C5"/>
    <w:rsid w:val="00040781"/>
    <w:rsid w:val="00043B94"/>
    <w:rsid w:val="00043EE6"/>
    <w:rsid w:val="00043FB0"/>
    <w:rsid w:val="00043FCF"/>
    <w:rsid w:val="00044247"/>
    <w:rsid w:val="0004436F"/>
    <w:rsid w:val="000446E3"/>
    <w:rsid w:val="000458E4"/>
    <w:rsid w:val="00045E26"/>
    <w:rsid w:val="00045EBF"/>
    <w:rsid w:val="000470AE"/>
    <w:rsid w:val="00050204"/>
    <w:rsid w:val="00050ACB"/>
    <w:rsid w:val="00051095"/>
    <w:rsid w:val="000522C1"/>
    <w:rsid w:val="0005285B"/>
    <w:rsid w:val="00053481"/>
    <w:rsid w:val="000537C9"/>
    <w:rsid w:val="00054B03"/>
    <w:rsid w:val="000607D3"/>
    <w:rsid w:val="00061529"/>
    <w:rsid w:val="00061F36"/>
    <w:rsid w:val="000627F8"/>
    <w:rsid w:val="00062924"/>
    <w:rsid w:val="00064901"/>
    <w:rsid w:val="00065CFA"/>
    <w:rsid w:val="00066583"/>
    <w:rsid w:val="00066E5F"/>
    <w:rsid w:val="00071451"/>
    <w:rsid w:val="00072444"/>
    <w:rsid w:val="0007415D"/>
    <w:rsid w:val="00075407"/>
    <w:rsid w:val="0007610B"/>
    <w:rsid w:val="000773EA"/>
    <w:rsid w:val="00080587"/>
    <w:rsid w:val="000806FF"/>
    <w:rsid w:val="00080BA4"/>
    <w:rsid w:val="000811F5"/>
    <w:rsid w:val="00081299"/>
    <w:rsid w:val="00081DC9"/>
    <w:rsid w:val="00082F6C"/>
    <w:rsid w:val="000833EF"/>
    <w:rsid w:val="000848EE"/>
    <w:rsid w:val="0008500B"/>
    <w:rsid w:val="00085118"/>
    <w:rsid w:val="00085514"/>
    <w:rsid w:val="00085C87"/>
    <w:rsid w:val="00086DCB"/>
    <w:rsid w:val="00087FE7"/>
    <w:rsid w:val="000905CF"/>
    <w:rsid w:val="00090B8F"/>
    <w:rsid w:val="0009209E"/>
    <w:rsid w:val="0009311C"/>
    <w:rsid w:val="00093FB4"/>
    <w:rsid w:val="00095A70"/>
    <w:rsid w:val="00096182"/>
    <w:rsid w:val="00096BEE"/>
    <w:rsid w:val="000972B2"/>
    <w:rsid w:val="000A0B56"/>
    <w:rsid w:val="000A1050"/>
    <w:rsid w:val="000A2480"/>
    <w:rsid w:val="000A2A36"/>
    <w:rsid w:val="000A2EBB"/>
    <w:rsid w:val="000A36D8"/>
    <w:rsid w:val="000A3B5E"/>
    <w:rsid w:val="000A3DD1"/>
    <w:rsid w:val="000A69BB"/>
    <w:rsid w:val="000B0533"/>
    <w:rsid w:val="000B1793"/>
    <w:rsid w:val="000B38E4"/>
    <w:rsid w:val="000B3E6D"/>
    <w:rsid w:val="000B4664"/>
    <w:rsid w:val="000B4FC8"/>
    <w:rsid w:val="000B6E6D"/>
    <w:rsid w:val="000C0A0B"/>
    <w:rsid w:val="000C1FC8"/>
    <w:rsid w:val="000C45F9"/>
    <w:rsid w:val="000C4AD0"/>
    <w:rsid w:val="000C4DA1"/>
    <w:rsid w:val="000C51F1"/>
    <w:rsid w:val="000C5D8A"/>
    <w:rsid w:val="000C7FE3"/>
    <w:rsid w:val="000D02A3"/>
    <w:rsid w:val="000D25D2"/>
    <w:rsid w:val="000D2FC3"/>
    <w:rsid w:val="000D3421"/>
    <w:rsid w:val="000D34C6"/>
    <w:rsid w:val="000D43BC"/>
    <w:rsid w:val="000D4537"/>
    <w:rsid w:val="000D582C"/>
    <w:rsid w:val="000D6A34"/>
    <w:rsid w:val="000D6C26"/>
    <w:rsid w:val="000D7AA6"/>
    <w:rsid w:val="000E014F"/>
    <w:rsid w:val="000E0163"/>
    <w:rsid w:val="000E0779"/>
    <w:rsid w:val="000E29BB"/>
    <w:rsid w:val="000E2CB1"/>
    <w:rsid w:val="000E3B35"/>
    <w:rsid w:val="000E3D45"/>
    <w:rsid w:val="000E4573"/>
    <w:rsid w:val="000E4E24"/>
    <w:rsid w:val="000E594A"/>
    <w:rsid w:val="000E6AF1"/>
    <w:rsid w:val="000E739B"/>
    <w:rsid w:val="000E7B38"/>
    <w:rsid w:val="000F039C"/>
    <w:rsid w:val="000F0A07"/>
    <w:rsid w:val="000F111F"/>
    <w:rsid w:val="000F1BC3"/>
    <w:rsid w:val="000F1FC1"/>
    <w:rsid w:val="000F2C4A"/>
    <w:rsid w:val="000F3BDC"/>
    <w:rsid w:val="000F4371"/>
    <w:rsid w:val="000F5B49"/>
    <w:rsid w:val="000F62C4"/>
    <w:rsid w:val="000F76D7"/>
    <w:rsid w:val="00101149"/>
    <w:rsid w:val="00101C1B"/>
    <w:rsid w:val="00101F5F"/>
    <w:rsid w:val="00103A34"/>
    <w:rsid w:val="00103A88"/>
    <w:rsid w:val="00105ED8"/>
    <w:rsid w:val="00105FEB"/>
    <w:rsid w:val="0010675D"/>
    <w:rsid w:val="00106AE5"/>
    <w:rsid w:val="0011012B"/>
    <w:rsid w:val="00110BC9"/>
    <w:rsid w:val="00111293"/>
    <w:rsid w:val="00111878"/>
    <w:rsid w:val="00115618"/>
    <w:rsid w:val="0011564A"/>
    <w:rsid w:val="0011703F"/>
    <w:rsid w:val="001170DE"/>
    <w:rsid w:val="00117858"/>
    <w:rsid w:val="00120754"/>
    <w:rsid w:val="00121C33"/>
    <w:rsid w:val="00121FED"/>
    <w:rsid w:val="00122B05"/>
    <w:rsid w:val="00122E31"/>
    <w:rsid w:val="00123108"/>
    <w:rsid w:val="001231A3"/>
    <w:rsid w:val="001238E7"/>
    <w:rsid w:val="00123B91"/>
    <w:rsid w:val="00123FDA"/>
    <w:rsid w:val="00125155"/>
    <w:rsid w:val="00126086"/>
    <w:rsid w:val="00126210"/>
    <w:rsid w:val="00126254"/>
    <w:rsid w:val="001272B5"/>
    <w:rsid w:val="00130EB1"/>
    <w:rsid w:val="00133E35"/>
    <w:rsid w:val="00134001"/>
    <w:rsid w:val="00134204"/>
    <w:rsid w:val="001344AB"/>
    <w:rsid w:val="00134983"/>
    <w:rsid w:val="00135E8F"/>
    <w:rsid w:val="0013632F"/>
    <w:rsid w:val="001365A9"/>
    <w:rsid w:val="00136AEC"/>
    <w:rsid w:val="00136CC5"/>
    <w:rsid w:val="001418F7"/>
    <w:rsid w:val="00142D87"/>
    <w:rsid w:val="001433C5"/>
    <w:rsid w:val="00143CF6"/>
    <w:rsid w:val="001451AA"/>
    <w:rsid w:val="00145857"/>
    <w:rsid w:val="00145972"/>
    <w:rsid w:val="0014745D"/>
    <w:rsid w:val="001479AF"/>
    <w:rsid w:val="001505CE"/>
    <w:rsid w:val="001508C3"/>
    <w:rsid w:val="00151C39"/>
    <w:rsid w:val="00152B5B"/>
    <w:rsid w:val="00153A1C"/>
    <w:rsid w:val="00153C23"/>
    <w:rsid w:val="00154612"/>
    <w:rsid w:val="00154632"/>
    <w:rsid w:val="00155051"/>
    <w:rsid w:val="001555A2"/>
    <w:rsid w:val="00156647"/>
    <w:rsid w:val="00156859"/>
    <w:rsid w:val="001568B4"/>
    <w:rsid w:val="001578FD"/>
    <w:rsid w:val="00160165"/>
    <w:rsid w:val="00160366"/>
    <w:rsid w:val="001607C1"/>
    <w:rsid w:val="00161153"/>
    <w:rsid w:val="0016132D"/>
    <w:rsid w:val="00161F33"/>
    <w:rsid w:val="00162256"/>
    <w:rsid w:val="0016232B"/>
    <w:rsid w:val="00162BDD"/>
    <w:rsid w:val="001631B6"/>
    <w:rsid w:val="0016417E"/>
    <w:rsid w:val="0016490F"/>
    <w:rsid w:val="00170BD3"/>
    <w:rsid w:val="0017183F"/>
    <w:rsid w:val="00171939"/>
    <w:rsid w:val="00173C79"/>
    <w:rsid w:val="00173CF0"/>
    <w:rsid w:val="00174A00"/>
    <w:rsid w:val="00176331"/>
    <w:rsid w:val="00176619"/>
    <w:rsid w:val="001775CA"/>
    <w:rsid w:val="001810C4"/>
    <w:rsid w:val="00181379"/>
    <w:rsid w:val="001818A7"/>
    <w:rsid w:val="001820C6"/>
    <w:rsid w:val="001840EE"/>
    <w:rsid w:val="001851B0"/>
    <w:rsid w:val="00186378"/>
    <w:rsid w:val="00186B3D"/>
    <w:rsid w:val="00187790"/>
    <w:rsid w:val="0018787C"/>
    <w:rsid w:val="0019280E"/>
    <w:rsid w:val="001935F3"/>
    <w:rsid w:val="001936D7"/>
    <w:rsid w:val="0019530B"/>
    <w:rsid w:val="001972B0"/>
    <w:rsid w:val="001A0E07"/>
    <w:rsid w:val="001A11D7"/>
    <w:rsid w:val="001A3155"/>
    <w:rsid w:val="001A3899"/>
    <w:rsid w:val="001A6B19"/>
    <w:rsid w:val="001A6BD8"/>
    <w:rsid w:val="001A7FBE"/>
    <w:rsid w:val="001B129F"/>
    <w:rsid w:val="001B1F0B"/>
    <w:rsid w:val="001B2EB1"/>
    <w:rsid w:val="001B35BF"/>
    <w:rsid w:val="001B449D"/>
    <w:rsid w:val="001B4729"/>
    <w:rsid w:val="001B588D"/>
    <w:rsid w:val="001B5A91"/>
    <w:rsid w:val="001B7E09"/>
    <w:rsid w:val="001C0485"/>
    <w:rsid w:val="001C2739"/>
    <w:rsid w:val="001C4091"/>
    <w:rsid w:val="001C6165"/>
    <w:rsid w:val="001C6809"/>
    <w:rsid w:val="001C6B12"/>
    <w:rsid w:val="001C719F"/>
    <w:rsid w:val="001C7328"/>
    <w:rsid w:val="001D014E"/>
    <w:rsid w:val="001D0C8B"/>
    <w:rsid w:val="001D0F20"/>
    <w:rsid w:val="001D1FE8"/>
    <w:rsid w:val="001D23B8"/>
    <w:rsid w:val="001D3427"/>
    <w:rsid w:val="001D3CB2"/>
    <w:rsid w:val="001D3DDE"/>
    <w:rsid w:val="001D6945"/>
    <w:rsid w:val="001D6CB3"/>
    <w:rsid w:val="001D6E94"/>
    <w:rsid w:val="001D6EC0"/>
    <w:rsid w:val="001D7DAA"/>
    <w:rsid w:val="001E0A03"/>
    <w:rsid w:val="001E11CD"/>
    <w:rsid w:val="001E14EB"/>
    <w:rsid w:val="001E1A9B"/>
    <w:rsid w:val="001E3461"/>
    <w:rsid w:val="001E3B34"/>
    <w:rsid w:val="001E4084"/>
    <w:rsid w:val="001E4B89"/>
    <w:rsid w:val="001E4B9A"/>
    <w:rsid w:val="001E4E64"/>
    <w:rsid w:val="001E4FFE"/>
    <w:rsid w:val="001E76F0"/>
    <w:rsid w:val="001F03AC"/>
    <w:rsid w:val="001F1A37"/>
    <w:rsid w:val="001F29AC"/>
    <w:rsid w:val="001F44C7"/>
    <w:rsid w:val="001F6A72"/>
    <w:rsid w:val="001F7CAD"/>
    <w:rsid w:val="001F7F7C"/>
    <w:rsid w:val="00200C25"/>
    <w:rsid w:val="00200DFE"/>
    <w:rsid w:val="00200FC5"/>
    <w:rsid w:val="00201504"/>
    <w:rsid w:val="00201887"/>
    <w:rsid w:val="002032DF"/>
    <w:rsid w:val="00203575"/>
    <w:rsid w:val="00204D90"/>
    <w:rsid w:val="00205793"/>
    <w:rsid w:val="002059C5"/>
    <w:rsid w:val="00205D7B"/>
    <w:rsid w:val="00205DAF"/>
    <w:rsid w:val="002105AE"/>
    <w:rsid w:val="00211C0A"/>
    <w:rsid w:val="002122B0"/>
    <w:rsid w:val="0021278B"/>
    <w:rsid w:val="00212B3F"/>
    <w:rsid w:val="00221909"/>
    <w:rsid w:val="002222E6"/>
    <w:rsid w:val="0022258C"/>
    <w:rsid w:val="00222AA5"/>
    <w:rsid w:val="00222B51"/>
    <w:rsid w:val="00224989"/>
    <w:rsid w:val="00224B6D"/>
    <w:rsid w:val="0022541D"/>
    <w:rsid w:val="00225429"/>
    <w:rsid w:val="00226EAB"/>
    <w:rsid w:val="002270AA"/>
    <w:rsid w:val="00230546"/>
    <w:rsid w:val="00231C30"/>
    <w:rsid w:val="00232542"/>
    <w:rsid w:val="00232F59"/>
    <w:rsid w:val="002331B7"/>
    <w:rsid w:val="00233650"/>
    <w:rsid w:val="00233825"/>
    <w:rsid w:val="0023525E"/>
    <w:rsid w:val="002356EF"/>
    <w:rsid w:val="002362E1"/>
    <w:rsid w:val="00236BAD"/>
    <w:rsid w:val="00236CB3"/>
    <w:rsid w:val="0024030B"/>
    <w:rsid w:val="00240426"/>
    <w:rsid w:val="00240D03"/>
    <w:rsid w:val="002412E7"/>
    <w:rsid w:val="00244BE0"/>
    <w:rsid w:val="002453E5"/>
    <w:rsid w:val="00245D33"/>
    <w:rsid w:val="0024681D"/>
    <w:rsid w:val="002474D2"/>
    <w:rsid w:val="00247E79"/>
    <w:rsid w:val="00251781"/>
    <w:rsid w:val="00251B1C"/>
    <w:rsid w:val="0025234C"/>
    <w:rsid w:val="00253882"/>
    <w:rsid w:val="00253ECA"/>
    <w:rsid w:val="00254F45"/>
    <w:rsid w:val="002615A7"/>
    <w:rsid w:val="0026179B"/>
    <w:rsid w:val="00262370"/>
    <w:rsid w:val="00262BFC"/>
    <w:rsid w:val="00264315"/>
    <w:rsid w:val="0026519D"/>
    <w:rsid w:val="00265DA9"/>
    <w:rsid w:val="00270C10"/>
    <w:rsid w:val="00271966"/>
    <w:rsid w:val="0027347B"/>
    <w:rsid w:val="00273594"/>
    <w:rsid w:val="002742BB"/>
    <w:rsid w:val="00274A75"/>
    <w:rsid w:val="00275B0D"/>
    <w:rsid w:val="00275E33"/>
    <w:rsid w:val="002762FE"/>
    <w:rsid w:val="00277844"/>
    <w:rsid w:val="0028005C"/>
    <w:rsid w:val="00280139"/>
    <w:rsid w:val="002801C8"/>
    <w:rsid w:val="0028037F"/>
    <w:rsid w:val="002814AF"/>
    <w:rsid w:val="00284221"/>
    <w:rsid w:val="0028423F"/>
    <w:rsid w:val="00286DEF"/>
    <w:rsid w:val="00290E97"/>
    <w:rsid w:val="00293827"/>
    <w:rsid w:val="00293EEB"/>
    <w:rsid w:val="0029424E"/>
    <w:rsid w:val="00294CC4"/>
    <w:rsid w:val="00295274"/>
    <w:rsid w:val="002961DA"/>
    <w:rsid w:val="002970FB"/>
    <w:rsid w:val="002A13D7"/>
    <w:rsid w:val="002A1411"/>
    <w:rsid w:val="002A1CF4"/>
    <w:rsid w:val="002A2DFE"/>
    <w:rsid w:val="002A3D43"/>
    <w:rsid w:val="002A4E2F"/>
    <w:rsid w:val="002A56A7"/>
    <w:rsid w:val="002A66B9"/>
    <w:rsid w:val="002A698F"/>
    <w:rsid w:val="002A6E54"/>
    <w:rsid w:val="002B247C"/>
    <w:rsid w:val="002B25BC"/>
    <w:rsid w:val="002B2799"/>
    <w:rsid w:val="002B389E"/>
    <w:rsid w:val="002B409C"/>
    <w:rsid w:val="002B46E5"/>
    <w:rsid w:val="002B50E8"/>
    <w:rsid w:val="002B5496"/>
    <w:rsid w:val="002B5DED"/>
    <w:rsid w:val="002C060B"/>
    <w:rsid w:val="002C0C32"/>
    <w:rsid w:val="002C230B"/>
    <w:rsid w:val="002C24EE"/>
    <w:rsid w:val="002C2787"/>
    <w:rsid w:val="002C2A53"/>
    <w:rsid w:val="002C2C55"/>
    <w:rsid w:val="002C31DE"/>
    <w:rsid w:val="002C362F"/>
    <w:rsid w:val="002C4FCC"/>
    <w:rsid w:val="002C6137"/>
    <w:rsid w:val="002C76B9"/>
    <w:rsid w:val="002C797B"/>
    <w:rsid w:val="002D09B8"/>
    <w:rsid w:val="002D2B24"/>
    <w:rsid w:val="002D2FEE"/>
    <w:rsid w:val="002D340F"/>
    <w:rsid w:val="002D39EF"/>
    <w:rsid w:val="002D3E12"/>
    <w:rsid w:val="002D504B"/>
    <w:rsid w:val="002D5F42"/>
    <w:rsid w:val="002D6AE0"/>
    <w:rsid w:val="002D6DE3"/>
    <w:rsid w:val="002E0A35"/>
    <w:rsid w:val="002E11A9"/>
    <w:rsid w:val="002E14EF"/>
    <w:rsid w:val="002E1A03"/>
    <w:rsid w:val="002E21AB"/>
    <w:rsid w:val="002E2684"/>
    <w:rsid w:val="002E4C4F"/>
    <w:rsid w:val="002E5F06"/>
    <w:rsid w:val="002E7BA9"/>
    <w:rsid w:val="002F0EF3"/>
    <w:rsid w:val="002F1C18"/>
    <w:rsid w:val="002F24BA"/>
    <w:rsid w:val="002F390F"/>
    <w:rsid w:val="002F3CE0"/>
    <w:rsid w:val="002F4B1C"/>
    <w:rsid w:val="002F4FDE"/>
    <w:rsid w:val="002F54E4"/>
    <w:rsid w:val="002F6534"/>
    <w:rsid w:val="002F68FE"/>
    <w:rsid w:val="002F6908"/>
    <w:rsid w:val="002F70F6"/>
    <w:rsid w:val="002F78C7"/>
    <w:rsid w:val="002F7F1D"/>
    <w:rsid w:val="00301729"/>
    <w:rsid w:val="003018C6"/>
    <w:rsid w:val="00301F0D"/>
    <w:rsid w:val="0030293D"/>
    <w:rsid w:val="003031AA"/>
    <w:rsid w:val="0030355D"/>
    <w:rsid w:val="00303E5D"/>
    <w:rsid w:val="003063A6"/>
    <w:rsid w:val="0030790C"/>
    <w:rsid w:val="00310273"/>
    <w:rsid w:val="00310C99"/>
    <w:rsid w:val="00310E64"/>
    <w:rsid w:val="003110D0"/>
    <w:rsid w:val="003134EC"/>
    <w:rsid w:val="003143C9"/>
    <w:rsid w:val="00315F0D"/>
    <w:rsid w:val="00316ABC"/>
    <w:rsid w:val="00316ACC"/>
    <w:rsid w:val="00316B93"/>
    <w:rsid w:val="00317C00"/>
    <w:rsid w:val="00320566"/>
    <w:rsid w:val="00320EB3"/>
    <w:rsid w:val="00321A10"/>
    <w:rsid w:val="00322962"/>
    <w:rsid w:val="00322DA3"/>
    <w:rsid w:val="00323285"/>
    <w:rsid w:val="00323525"/>
    <w:rsid w:val="00323840"/>
    <w:rsid w:val="00323A1A"/>
    <w:rsid w:val="0032521A"/>
    <w:rsid w:val="003257C4"/>
    <w:rsid w:val="003277E7"/>
    <w:rsid w:val="00327945"/>
    <w:rsid w:val="003306ED"/>
    <w:rsid w:val="0033191E"/>
    <w:rsid w:val="00333625"/>
    <w:rsid w:val="00333A1D"/>
    <w:rsid w:val="00333F0D"/>
    <w:rsid w:val="00334148"/>
    <w:rsid w:val="00335755"/>
    <w:rsid w:val="00335AF5"/>
    <w:rsid w:val="00335E72"/>
    <w:rsid w:val="00336EB4"/>
    <w:rsid w:val="00337D3C"/>
    <w:rsid w:val="00337E53"/>
    <w:rsid w:val="0034121A"/>
    <w:rsid w:val="003469D1"/>
    <w:rsid w:val="0035069D"/>
    <w:rsid w:val="0035080C"/>
    <w:rsid w:val="00351D83"/>
    <w:rsid w:val="00352595"/>
    <w:rsid w:val="00353993"/>
    <w:rsid w:val="00354AE1"/>
    <w:rsid w:val="00354D2D"/>
    <w:rsid w:val="00354D88"/>
    <w:rsid w:val="0035621F"/>
    <w:rsid w:val="00356F3F"/>
    <w:rsid w:val="003601AB"/>
    <w:rsid w:val="00360996"/>
    <w:rsid w:val="00360DD2"/>
    <w:rsid w:val="00361EA6"/>
    <w:rsid w:val="00361FC3"/>
    <w:rsid w:val="00363464"/>
    <w:rsid w:val="00364057"/>
    <w:rsid w:val="00364B37"/>
    <w:rsid w:val="00365267"/>
    <w:rsid w:val="00365805"/>
    <w:rsid w:val="003664AA"/>
    <w:rsid w:val="003668D4"/>
    <w:rsid w:val="00366F79"/>
    <w:rsid w:val="00367DBB"/>
    <w:rsid w:val="00370E4D"/>
    <w:rsid w:val="00370E76"/>
    <w:rsid w:val="003721B5"/>
    <w:rsid w:val="0037348F"/>
    <w:rsid w:val="00373956"/>
    <w:rsid w:val="00374B2E"/>
    <w:rsid w:val="00374EB5"/>
    <w:rsid w:val="00375072"/>
    <w:rsid w:val="00375956"/>
    <w:rsid w:val="003761EC"/>
    <w:rsid w:val="0037688F"/>
    <w:rsid w:val="00377048"/>
    <w:rsid w:val="00380345"/>
    <w:rsid w:val="00381408"/>
    <w:rsid w:val="0038193D"/>
    <w:rsid w:val="0038383C"/>
    <w:rsid w:val="003844B4"/>
    <w:rsid w:val="0038546D"/>
    <w:rsid w:val="0039000D"/>
    <w:rsid w:val="00390E1F"/>
    <w:rsid w:val="003919EB"/>
    <w:rsid w:val="00391A46"/>
    <w:rsid w:val="00391F3A"/>
    <w:rsid w:val="0039237C"/>
    <w:rsid w:val="00393444"/>
    <w:rsid w:val="00393A11"/>
    <w:rsid w:val="00394FDA"/>
    <w:rsid w:val="003950F8"/>
    <w:rsid w:val="00397074"/>
    <w:rsid w:val="003A1398"/>
    <w:rsid w:val="003A2B94"/>
    <w:rsid w:val="003A2E4E"/>
    <w:rsid w:val="003A42B5"/>
    <w:rsid w:val="003A4448"/>
    <w:rsid w:val="003A45D6"/>
    <w:rsid w:val="003A4CDA"/>
    <w:rsid w:val="003A5520"/>
    <w:rsid w:val="003A59DB"/>
    <w:rsid w:val="003A70C8"/>
    <w:rsid w:val="003A7C3A"/>
    <w:rsid w:val="003B0745"/>
    <w:rsid w:val="003B09C5"/>
    <w:rsid w:val="003B0D71"/>
    <w:rsid w:val="003B1057"/>
    <w:rsid w:val="003B6984"/>
    <w:rsid w:val="003C1305"/>
    <w:rsid w:val="003C1A3F"/>
    <w:rsid w:val="003C269E"/>
    <w:rsid w:val="003C28DB"/>
    <w:rsid w:val="003C2B21"/>
    <w:rsid w:val="003C3A49"/>
    <w:rsid w:val="003C4826"/>
    <w:rsid w:val="003C5166"/>
    <w:rsid w:val="003C6D95"/>
    <w:rsid w:val="003C7148"/>
    <w:rsid w:val="003C79B5"/>
    <w:rsid w:val="003D001B"/>
    <w:rsid w:val="003D00AA"/>
    <w:rsid w:val="003D1574"/>
    <w:rsid w:val="003D24CE"/>
    <w:rsid w:val="003D38AD"/>
    <w:rsid w:val="003D506B"/>
    <w:rsid w:val="003D533D"/>
    <w:rsid w:val="003D6CA0"/>
    <w:rsid w:val="003E072C"/>
    <w:rsid w:val="003E0BD4"/>
    <w:rsid w:val="003E0F29"/>
    <w:rsid w:val="003E148A"/>
    <w:rsid w:val="003E2CF2"/>
    <w:rsid w:val="003E3326"/>
    <w:rsid w:val="003E337F"/>
    <w:rsid w:val="003E372B"/>
    <w:rsid w:val="003E4209"/>
    <w:rsid w:val="003E5B22"/>
    <w:rsid w:val="003E5D01"/>
    <w:rsid w:val="003E6612"/>
    <w:rsid w:val="003E742A"/>
    <w:rsid w:val="003E7F40"/>
    <w:rsid w:val="003F0CF6"/>
    <w:rsid w:val="003F15FF"/>
    <w:rsid w:val="003F1743"/>
    <w:rsid w:val="003F1B50"/>
    <w:rsid w:val="003F26DF"/>
    <w:rsid w:val="003F2FD9"/>
    <w:rsid w:val="003F408D"/>
    <w:rsid w:val="003F534F"/>
    <w:rsid w:val="003F73B4"/>
    <w:rsid w:val="003F7663"/>
    <w:rsid w:val="0040057A"/>
    <w:rsid w:val="00400F23"/>
    <w:rsid w:val="004011A4"/>
    <w:rsid w:val="00401544"/>
    <w:rsid w:val="00402670"/>
    <w:rsid w:val="004027DF"/>
    <w:rsid w:val="00402F46"/>
    <w:rsid w:val="00403534"/>
    <w:rsid w:val="00405562"/>
    <w:rsid w:val="00405A2E"/>
    <w:rsid w:val="00406FA6"/>
    <w:rsid w:val="00407C70"/>
    <w:rsid w:val="00411447"/>
    <w:rsid w:val="00411D7B"/>
    <w:rsid w:val="00412E38"/>
    <w:rsid w:val="00413238"/>
    <w:rsid w:val="00414ED8"/>
    <w:rsid w:val="00415F22"/>
    <w:rsid w:val="00416A9F"/>
    <w:rsid w:val="00416AFF"/>
    <w:rsid w:val="004215E9"/>
    <w:rsid w:val="0042201F"/>
    <w:rsid w:val="00422614"/>
    <w:rsid w:val="00423110"/>
    <w:rsid w:val="00424179"/>
    <w:rsid w:val="00426A1B"/>
    <w:rsid w:val="00427F7D"/>
    <w:rsid w:val="00430381"/>
    <w:rsid w:val="00430575"/>
    <w:rsid w:val="0043284A"/>
    <w:rsid w:val="00434143"/>
    <w:rsid w:val="004355AA"/>
    <w:rsid w:val="004367BE"/>
    <w:rsid w:val="004407DD"/>
    <w:rsid w:val="00440EF3"/>
    <w:rsid w:val="00441A4F"/>
    <w:rsid w:val="00442385"/>
    <w:rsid w:val="0044572B"/>
    <w:rsid w:val="00446A06"/>
    <w:rsid w:val="00446DCA"/>
    <w:rsid w:val="00447212"/>
    <w:rsid w:val="004472C3"/>
    <w:rsid w:val="00447BEA"/>
    <w:rsid w:val="00450068"/>
    <w:rsid w:val="0045027D"/>
    <w:rsid w:val="00451111"/>
    <w:rsid w:val="00452049"/>
    <w:rsid w:val="004534B3"/>
    <w:rsid w:val="004558C2"/>
    <w:rsid w:val="00455F7E"/>
    <w:rsid w:val="00456C9F"/>
    <w:rsid w:val="00456EE8"/>
    <w:rsid w:val="004609B4"/>
    <w:rsid w:val="00460E3F"/>
    <w:rsid w:val="0046153B"/>
    <w:rsid w:val="00462CF0"/>
    <w:rsid w:val="0046508F"/>
    <w:rsid w:val="00466836"/>
    <w:rsid w:val="00467AD4"/>
    <w:rsid w:val="00467FA7"/>
    <w:rsid w:val="004705C3"/>
    <w:rsid w:val="00471F89"/>
    <w:rsid w:val="004729EB"/>
    <w:rsid w:val="00472DB3"/>
    <w:rsid w:val="004749AA"/>
    <w:rsid w:val="00474FEB"/>
    <w:rsid w:val="0047537B"/>
    <w:rsid w:val="004760D8"/>
    <w:rsid w:val="00477667"/>
    <w:rsid w:val="00477DCE"/>
    <w:rsid w:val="00480A8C"/>
    <w:rsid w:val="00482C55"/>
    <w:rsid w:val="00482C6A"/>
    <w:rsid w:val="004830AB"/>
    <w:rsid w:val="00483F0B"/>
    <w:rsid w:val="004842F1"/>
    <w:rsid w:val="004856C5"/>
    <w:rsid w:val="00485C2E"/>
    <w:rsid w:val="004874CD"/>
    <w:rsid w:val="004907F4"/>
    <w:rsid w:val="00490F40"/>
    <w:rsid w:val="004927F3"/>
    <w:rsid w:val="00492AC5"/>
    <w:rsid w:val="00492DAB"/>
    <w:rsid w:val="00493939"/>
    <w:rsid w:val="00496FF6"/>
    <w:rsid w:val="00497E04"/>
    <w:rsid w:val="004A4304"/>
    <w:rsid w:val="004A4F32"/>
    <w:rsid w:val="004A5549"/>
    <w:rsid w:val="004A55EC"/>
    <w:rsid w:val="004A6771"/>
    <w:rsid w:val="004A693A"/>
    <w:rsid w:val="004B15D8"/>
    <w:rsid w:val="004B388F"/>
    <w:rsid w:val="004B3DE5"/>
    <w:rsid w:val="004B4FCA"/>
    <w:rsid w:val="004B59E6"/>
    <w:rsid w:val="004B70DC"/>
    <w:rsid w:val="004B7A03"/>
    <w:rsid w:val="004C07FA"/>
    <w:rsid w:val="004C1727"/>
    <w:rsid w:val="004C1F21"/>
    <w:rsid w:val="004C244D"/>
    <w:rsid w:val="004C249A"/>
    <w:rsid w:val="004C30C1"/>
    <w:rsid w:val="004C4130"/>
    <w:rsid w:val="004C4274"/>
    <w:rsid w:val="004C554A"/>
    <w:rsid w:val="004C5DFC"/>
    <w:rsid w:val="004C7548"/>
    <w:rsid w:val="004C7677"/>
    <w:rsid w:val="004C7CA9"/>
    <w:rsid w:val="004D28A4"/>
    <w:rsid w:val="004D46BA"/>
    <w:rsid w:val="004D5AE1"/>
    <w:rsid w:val="004D6713"/>
    <w:rsid w:val="004D7B25"/>
    <w:rsid w:val="004E0770"/>
    <w:rsid w:val="004E09CF"/>
    <w:rsid w:val="004E0B4D"/>
    <w:rsid w:val="004E1D0F"/>
    <w:rsid w:val="004E3122"/>
    <w:rsid w:val="004E3F98"/>
    <w:rsid w:val="004E4579"/>
    <w:rsid w:val="004E4B39"/>
    <w:rsid w:val="004E4DCA"/>
    <w:rsid w:val="004E543D"/>
    <w:rsid w:val="004E6263"/>
    <w:rsid w:val="004E6804"/>
    <w:rsid w:val="004E6D74"/>
    <w:rsid w:val="004E79BD"/>
    <w:rsid w:val="004F2195"/>
    <w:rsid w:val="004F47CD"/>
    <w:rsid w:val="004F5EFE"/>
    <w:rsid w:val="004F606B"/>
    <w:rsid w:val="005014E7"/>
    <w:rsid w:val="00501B97"/>
    <w:rsid w:val="005031F7"/>
    <w:rsid w:val="00503302"/>
    <w:rsid w:val="00503824"/>
    <w:rsid w:val="00503D13"/>
    <w:rsid w:val="005074F8"/>
    <w:rsid w:val="005101E7"/>
    <w:rsid w:val="00513E80"/>
    <w:rsid w:val="005152AA"/>
    <w:rsid w:val="005154CE"/>
    <w:rsid w:val="005155B4"/>
    <w:rsid w:val="00516310"/>
    <w:rsid w:val="005165D9"/>
    <w:rsid w:val="00516B7D"/>
    <w:rsid w:val="005200D6"/>
    <w:rsid w:val="00520ADF"/>
    <w:rsid w:val="00520C91"/>
    <w:rsid w:val="00520D2F"/>
    <w:rsid w:val="00523D97"/>
    <w:rsid w:val="00524F67"/>
    <w:rsid w:val="0052515A"/>
    <w:rsid w:val="00525284"/>
    <w:rsid w:val="005261E2"/>
    <w:rsid w:val="0052746C"/>
    <w:rsid w:val="00530D8A"/>
    <w:rsid w:val="00531482"/>
    <w:rsid w:val="00531B92"/>
    <w:rsid w:val="0053219A"/>
    <w:rsid w:val="00532369"/>
    <w:rsid w:val="005343EC"/>
    <w:rsid w:val="005360F7"/>
    <w:rsid w:val="00537F90"/>
    <w:rsid w:val="00541A88"/>
    <w:rsid w:val="00543098"/>
    <w:rsid w:val="00543FFD"/>
    <w:rsid w:val="00544C9A"/>
    <w:rsid w:val="00545452"/>
    <w:rsid w:val="0054734C"/>
    <w:rsid w:val="005516FF"/>
    <w:rsid w:val="00551F61"/>
    <w:rsid w:val="00552943"/>
    <w:rsid w:val="00555C5E"/>
    <w:rsid w:val="005601EA"/>
    <w:rsid w:val="00560265"/>
    <w:rsid w:val="00560650"/>
    <w:rsid w:val="00560C1F"/>
    <w:rsid w:val="00561A27"/>
    <w:rsid w:val="00562364"/>
    <w:rsid w:val="00562E81"/>
    <w:rsid w:val="00563F4B"/>
    <w:rsid w:val="005668EB"/>
    <w:rsid w:val="00573A66"/>
    <w:rsid w:val="00573BFB"/>
    <w:rsid w:val="0057408F"/>
    <w:rsid w:val="00574E24"/>
    <w:rsid w:val="00575936"/>
    <w:rsid w:val="00575D5F"/>
    <w:rsid w:val="005767B4"/>
    <w:rsid w:val="00576EBE"/>
    <w:rsid w:val="00577B09"/>
    <w:rsid w:val="00580357"/>
    <w:rsid w:val="005804A5"/>
    <w:rsid w:val="00581DF5"/>
    <w:rsid w:val="005821F7"/>
    <w:rsid w:val="005852CC"/>
    <w:rsid w:val="00585E29"/>
    <w:rsid w:val="00586084"/>
    <w:rsid w:val="0059018F"/>
    <w:rsid w:val="00590CA1"/>
    <w:rsid w:val="00590FD8"/>
    <w:rsid w:val="00592C5B"/>
    <w:rsid w:val="00592D3F"/>
    <w:rsid w:val="00593785"/>
    <w:rsid w:val="005947E3"/>
    <w:rsid w:val="00595139"/>
    <w:rsid w:val="00595C0A"/>
    <w:rsid w:val="00597537"/>
    <w:rsid w:val="00597A30"/>
    <w:rsid w:val="005A0BAC"/>
    <w:rsid w:val="005A51DC"/>
    <w:rsid w:val="005B058F"/>
    <w:rsid w:val="005B06C4"/>
    <w:rsid w:val="005B336E"/>
    <w:rsid w:val="005B3D3D"/>
    <w:rsid w:val="005B3DF9"/>
    <w:rsid w:val="005B3E2A"/>
    <w:rsid w:val="005B43D1"/>
    <w:rsid w:val="005B5313"/>
    <w:rsid w:val="005B5322"/>
    <w:rsid w:val="005B56A2"/>
    <w:rsid w:val="005B5BEB"/>
    <w:rsid w:val="005B7666"/>
    <w:rsid w:val="005B7F94"/>
    <w:rsid w:val="005C234D"/>
    <w:rsid w:val="005C29E6"/>
    <w:rsid w:val="005C2FA8"/>
    <w:rsid w:val="005C39F8"/>
    <w:rsid w:val="005C4167"/>
    <w:rsid w:val="005C46EB"/>
    <w:rsid w:val="005C5107"/>
    <w:rsid w:val="005C52DC"/>
    <w:rsid w:val="005C60B4"/>
    <w:rsid w:val="005C665B"/>
    <w:rsid w:val="005C6F48"/>
    <w:rsid w:val="005C7094"/>
    <w:rsid w:val="005C7544"/>
    <w:rsid w:val="005C76BD"/>
    <w:rsid w:val="005C783D"/>
    <w:rsid w:val="005D00BA"/>
    <w:rsid w:val="005D0A49"/>
    <w:rsid w:val="005D0E2A"/>
    <w:rsid w:val="005D120C"/>
    <w:rsid w:val="005D317E"/>
    <w:rsid w:val="005D3B6C"/>
    <w:rsid w:val="005D53CB"/>
    <w:rsid w:val="005D6736"/>
    <w:rsid w:val="005D6DA9"/>
    <w:rsid w:val="005E0270"/>
    <w:rsid w:val="005E1EE7"/>
    <w:rsid w:val="005E3470"/>
    <w:rsid w:val="005E5341"/>
    <w:rsid w:val="005E552E"/>
    <w:rsid w:val="005F0660"/>
    <w:rsid w:val="005F13FE"/>
    <w:rsid w:val="005F1CF2"/>
    <w:rsid w:val="005F2087"/>
    <w:rsid w:val="005F35DA"/>
    <w:rsid w:val="005F4051"/>
    <w:rsid w:val="005F5112"/>
    <w:rsid w:val="005F5B23"/>
    <w:rsid w:val="005F6F8C"/>
    <w:rsid w:val="005F7876"/>
    <w:rsid w:val="006020EE"/>
    <w:rsid w:val="00602485"/>
    <w:rsid w:val="006038B6"/>
    <w:rsid w:val="00606DB2"/>
    <w:rsid w:val="006073CF"/>
    <w:rsid w:val="00610107"/>
    <w:rsid w:val="00613473"/>
    <w:rsid w:val="006134C8"/>
    <w:rsid w:val="00614652"/>
    <w:rsid w:val="006167E5"/>
    <w:rsid w:val="006168B9"/>
    <w:rsid w:val="00622874"/>
    <w:rsid w:val="00622CEA"/>
    <w:rsid w:val="00623411"/>
    <w:rsid w:val="00623A04"/>
    <w:rsid w:val="00623ECB"/>
    <w:rsid w:val="00624615"/>
    <w:rsid w:val="00625274"/>
    <w:rsid w:val="0062579D"/>
    <w:rsid w:val="0062621D"/>
    <w:rsid w:val="00626A2D"/>
    <w:rsid w:val="00626B06"/>
    <w:rsid w:val="006313EF"/>
    <w:rsid w:val="006326C3"/>
    <w:rsid w:val="00632898"/>
    <w:rsid w:val="00633BEB"/>
    <w:rsid w:val="00634FA3"/>
    <w:rsid w:val="00640D85"/>
    <w:rsid w:val="00641666"/>
    <w:rsid w:val="00644314"/>
    <w:rsid w:val="0064431D"/>
    <w:rsid w:val="00644326"/>
    <w:rsid w:val="00644768"/>
    <w:rsid w:val="006456DB"/>
    <w:rsid w:val="00645B0D"/>
    <w:rsid w:val="00646157"/>
    <w:rsid w:val="00646B78"/>
    <w:rsid w:val="00646F36"/>
    <w:rsid w:val="00650F62"/>
    <w:rsid w:val="00654D32"/>
    <w:rsid w:val="00655AB4"/>
    <w:rsid w:val="00656ACB"/>
    <w:rsid w:val="006615F4"/>
    <w:rsid w:val="0066171C"/>
    <w:rsid w:val="00661E58"/>
    <w:rsid w:val="006620C8"/>
    <w:rsid w:val="0066291E"/>
    <w:rsid w:val="00663FD3"/>
    <w:rsid w:val="006648E0"/>
    <w:rsid w:val="00664AC3"/>
    <w:rsid w:val="006651AE"/>
    <w:rsid w:val="00666B4D"/>
    <w:rsid w:val="006714F3"/>
    <w:rsid w:val="006718E8"/>
    <w:rsid w:val="00671E92"/>
    <w:rsid w:val="006727B3"/>
    <w:rsid w:val="00673504"/>
    <w:rsid w:val="00673CB0"/>
    <w:rsid w:val="00674992"/>
    <w:rsid w:val="00675AE2"/>
    <w:rsid w:val="0067689B"/>
    <w:rsid w:val="00676F2A"/>
    <w:rsid w:val="006773A9"/>
    <w:rsid w:val="006773AA"/>
    <w:rsid w:val="006774C6"/>
    <w:rsid w:val="00680199"/>
    <w:rsid w:val="0068067B"/>
    <w:rsid w:val="00680AB6"/>
    <w:rsid w:val="00681380"/>
    <w:rsid w:val="0068409D"/>
    <w:rsid w:val="00684E3B"/>
    <w:rsid w:val="00687E22"/>
    <w:rsid w:val="00690976"/>
    <w:rsid w:val="00690CD2"/>
    <w:rsid w:val="00691579"/>
    <w:rsid w:val="0069235A"/>
    <w:rsid w:val="006934E1"/>
    <w:rsid w:val="0069590E"/>
    <w:rsid w:val="0069596E"/>
    <w:rsid w:val="00695CC0"/>
    <w:rsid w:val="006978D8"/>
    <w:rsid w:val="006A0C32"/>
    <w:rsid w:val="006A1012"/>
    <w:rsid w:val="006A15F6"/>
    <w:rsid w:val="006A1644"/>
    <w:rsid w:val="006A283E"/>
    <w:rsid w:val="006A28E4"/>
    <w:rsid w:val="006A6451"/>
    <w:rsid w:val="006A6C51"/>
    <w:rsid w:val="006B0DDD"/>
    <w:rsid w:val="006B1F16"/>
    <w:rsid w:val="006B2805"/>
    <w:rsid w:val="006B341E"/>
    <w:rsid w:val="006B353E"/>
    <w:rsid w:val="006B3788"/>
    <w:rsid w:val="006B40B9"/>
    <w:rsid w:val="006B41DC"/>
    <w:rsid w:val="006B4568"/>
    <w:rsid w:val="006B5BC1"/>
    <w:rsid w:val="006C10F1"/>
    <w:rsid w:val="006C1911"/>
    <w:rsid w:val="006C24C5"/>
    <w:rsid w:val="006C2923"/>
    <w:rsid w:val="006C300A"/>
    <w:rsid w:val="006C34D9"/>
    <w:rsid w:val="006C3B1E"/>
    <w:rsid w:val="006C3FD8"/>
    <w:rsid w:val="006C4F85"/>
    <w:rsid w:val="006C6DDC"/>
    <w:rsid w:val="006C78FF"/>
    <w:rsid w:val="006D1462"/>
    <w:rsid w:val="006D269C"/>
    <w:rsid w:val="006D2D04"/>
    <w:rsid w:val="006D2E36"/>
    <w:rsid w:val="006D2EE1"/>
    <w:rsid w:val="006D425C"/>
    <w:rsid w:val="006D7648"/>
    <w:rsid w:val="006D7C78"/>
    <w:rsid w:val="006D7E11"/>
    <w:rsid w:val="006E0A87"/>
    <w:rsid w:val="006E0F94"/>
    <w:rsid w:val="006E3402"/>
    <w:rsid w:val="006E42E4"/>
    <w:rsid w:val="006E48A0"/>
    <w:rsid w:val="006E549C"/>
    <w:rsid w:val="006E6772"/>
    <w:rsid w:val="006E6D26"/>
    <w:rsid w:val="006F0058"/>
    <w:rsid w:val="006F057F"/>
    <w:rsid w:val="006F1D41"/>
    <w:rsid w:val="006F514F"/>
    <w:rsid w:val="006F588B"/>
    <w:rsid w:val="006F62C3"/>
    <w:rsid w:val="006F6C0C"/>
    <w:rsid w:val="00705250"/>
    <w:rsid w:val="00705B5E"/>
    <w:rsid w:val="00705BF7"/>
    <w:rsid w:val="00706009"/>
    <w:rsid w:val="007060C6"/>
    <w:rsid w:val="00706270"/>
    <w:rsid w:val="0070686C"/>
    <w:rsid w:val="0071018D"/>
    <w:rsid w:val="007102B3"/>
    <w:rsid w:val="007112E1"/>
    <w:rsid w:val="007119E3"/>
    <w:rsid w:val="00713851"/>
    <w:rsid w:val="00716059"/>
    <w:rsid w:val="00716079"/>
    <w:rsid w:val="00720EB8"/>
    <w:rsid w:val="00722927"/>
    <w:rsid w:val="00723D86"/>
    <w:rsid w:val="00724108"/>
    <w:rsid w:val="00726389"/>
    <w:rsid w:val="00726921"/>
    <w:rsid w:val="007301B0"/>
    <w:rsid w:val="007309D9"/>
    <w:rsid w:val="00730F36"/>
    <w:rsid w:val="00731696"/>
    <w:rsid w:val="00731AA3"/>
    <w:rsid w:val="007337EB"/>
    <w:rsid w:val="00734366"/>
    <w:rsid w:val="00735350"/>
    <w:rsid w:val="007373A6"/>
    <w:rsid w:val="00737967"/>
    <w:rsid w:val="00737CDF"/>
    <w:rsid w:val="00737EE0"/>
    <w:rsid w:val="00740341"/>
    <w:rsid w:val="00740741"/>
    <w:rsid w:val="007424C3"/>
    <w:rsid w:val="00744541"/>
    <w:rsid w:val="00744CEA"/>
    <w:rsid w:val="007451D5"/>
    <w:rsid w:val="007452DA"/>
    <w:rsid w:val="007535E8"/>
    <w:rsid w:val="007545F5"/>
    <w:rsid w:val="0075491C"/>
    <w:rsid w:val="00754A87"/>
    <w:rsid w:val="00754B44"/>
    <w:rsid w:val="007553B7"/>
    <w:rsid w:val="007576E1"/>
    <w:rsid w:val="00757B4D"/>
    <w:rsid w:val="0076011F"/>
    <w:rsid w:val="00760A3D"/>
    <w:rsid w:val="0076155D"/>
    <w:rsid w:val="00761572"/>
    <w:rsid w:val="007618DD"/>
    <w:rsid w:val="00762769"/>
    <w:rsid w:val="007629A0"/>
    <w:rsid w:val="00762F4E"/>
    <w:rsid w:val="0076490E"/>
    <w:rsid w:val="007652E0"/>
    <w:rsid w:val="00765D79"/>
    <w:rsid w:val="0076744E"/>
    <w:rsid w:val="00767E4D"/>
    <w:rsid w:val="0077028F"/>
    <w:rsid w:val="00772292"/>
    <w:rsid w:val="00772E9B"/>
    <w:rsid w:val="00773829"/>
    <w:rsid w:val="007751AF"/>
    <w:rsid w:val="00780C74"/>
    <w:rsid w:val="00781B96"/>
    <w:rsid w:val="0078314B"/>
    <w:rsid w:val="00783E3F"/>
    <w:rsid w:val="0078490B"/>
    <w:rsid w:val="007853F4"/>
    <w:rsid w:val="00786A82"/>
    <w:rsid w:val="007870B4"/>
    <w:rsid w:val="00791053"/>
    <w:rsid w:val="0079165E"/>
    <w:rsid w:val="0079266D"/>
    <w:rsid w:val="007929DD"/>
    <w:rsid w:val="00793128"/>
    <w:rsid w:val="00793C12"/>
    <w:rsid w:val="00794024"/>
    <w:rsid w:val="007948C3"/>
    <w:rsid w:val="00794D6A"/>
    <w:rsid w:val="00795857"/>
    <w:rsid w:val="00797121"/>
    <w:rsid w:val="0079741C"/>
    <w:rsid w:val="007A1607"/>
    <w:rsid w:val="007A26CA"/>
    <w:rsid w:val="007A2A0E"/>
    <w:rsid w:val="007A4525"/>
    <w:rsid w:val="007A4911"/>
    <w:rsid w:val="007A63AD"/>
    <w:rsid w:val="007A66C9"/>
    <w:rsid w:val="007A7677"/>
    <w:rsid w:val="007B13E9"/>
    <w:rsid w:val="007B27BA"/>
    <w:rsid w:val="007B3018"/>
    <w:rsid w:val="007B308E"/>
    <w:rsid w:val="007B3ABF"/>
    <w:rsid w:val="007B7C42"/>
    <w:rsid w:val="007C0BA8"/>
    <w:rsid w:val="007C2BE6"/>
    <w:rsid w:val="007C5080"/>
    <w:rsid w:val="007C529E"/>
    <w:rsid w:val="007C6893"/>
    <w:rsid w:val="007C6E51"/>
    <w:rsid w:val="007C701B"/>
    <w:rsid w:val="007D0DF1"/>
    <w:rsid w:val="007D1F66"/>
    <w:rsid w:val="007D2B32"/>
    <w:rsid w:val="007D403B"/>
    <w:rsid w:val="007D5FF7"/>
    <w:rsid w:val="007D6157"/>
    <w:rsid w:val="007D6F09"/>
    <w:rsid w:val="007E429A"/>
    <w:rsid w:val="007E4CFC"/>
    <w:rsid w:val="007E505B"/>
    <w:rsid w:val="007E5CC4"/>
    <w:rsid w:val="007F0400"/>
    <w:rsid w:val="007F1FF6"/>
    <w:rsid w:val="007F2081"/>
    <w:rsid w:val="007F367A"/>
    <w:rsid w:val="007F3868"/>
    <w:rsid w:val="007F3A2A"/>
    <w:rsid w:val="007F50A0"/>
    <w:rsid w:val="007F7614"/>
    <w:rsid w:val="007F7D51"/>
    <w:rsid w:val="008009F0"/>
    <w:rsid w:val="00800E79"/>
    <w:rsid w:val="00800FD0"/>
    <w:rsid w:val="00801456"/>
    <w:rsid w:val="00801BE4"/>
    <w:rsid w:val="00801EE6"/>
    <w:rsid w:val="00802855"/>
    <w:rsid w:val="00802C61"/>
    <w:rsid w:val="00803B50"/>
    <w:rsid w:val="00803DFB"/>
    <w:rsid w:val="00804C9A"/>
    <w:rsid w:val="00805A2C"/>
    <w:rsid w:val="00805F63"/>
    <w:rsid w:val="0080655B"/>
    <w:rsid w:val="00807266"/>
    <w:rsid w:val="00807F12"/>
    <w:rsid w:val="00811911"/>
    <w:rsid w:val="00811F84"/>
    <w:rsid w:val="00813D1F"/>
    <w:rsid w:val="00813E4B"/>
    <w:rsid w:val="00814686"/>
    <w:rsid w:val="00815EE4"/>
    <w:rsid w:val="00816545"/>
    <w:rsid w:val="00821481"/>
    <w:rsid w:val="008222CC"/>
    <w:rsid w:val="00822E70"/>
    <w:rsid w:val="00823D26"/>
    <w:rsid w:val="008249CE"/>
    <w:rsid w:val="00827D86"/>
    <w:rsid w:val="00830254"/>
    <w:rsid w:val="00831EBC"/>
    <w:rsid w:val="0083203F"/>
    <w:rsid w:val="00833F69"/>
    <w:rsid w:val="008343CA"/>
    <w:rsid w:val="00836714"/>
    <w:rsid w:val="008369B2"/>
    <w:rsid w:val="00837973"/>
    <w:rsid w:val="00841D4E"/>
    <w:rsid w:val="00843EC8"/>
    <w:rsid w:val="00844215"/>
    <w:rsid w:val="008461CA"/>
    <w:rsid w:val="008467E5"/>
    <w:rsid w:val="00847B35"/>
    <w:rsid w:val="008507EB"/>
    <w:rsid w:val="00850DE5"/>
    <w:rsid w:val="00851623"/>
    <w:rsid w:val="00853072"/>
    <w:rsid w:val="00853088"/>
    <w:rsid w:val="0085319C"/>
    <w:rsid w:val="008532CC"/>
    <w:rsid w:val="008533A2"/>
    <w:rsid w:val="008555F3"/>
    <w:rsid w:val="008559C2"/>
    <w:rsid w:val="00856002"/>
    <w:rsid w:val="00856030"/>
    <w:rsid w:val="00856B60"/>
    <w:rsid w:val="00856B94"/>
    <w:rsid w:val="00861950"/>
    <w:rsid w:val="0086202B"/>
    <w:rsid w:val="00862BA0"/>
    <w:rsid w:val="00863A91"/>
    <w:rsid w:val="008654EF"/>
    <w:rsid w:val="00865784"/>
    <w:rsid w:val="008678CA"/>
    <w:rsid w:val="00870CCD"/>
    <w:rsid w:val="00872BE0"/>
    <w:rsid w:val="0087312C"/>
    <w:rsid w:val="008735E7"/>
    <w:rsid w:val="008736D0"/>
    <w:rsid w:val="0087374F"/>
    <w:rsid w:val="00873BC7"/>
    <w:rsid w:val="0087471A"/>
    <w:rsid w:val="0087492C"/>
    <w:rsid w:val="00876098"/>
    <w:rsid w:val="008760CC"/>
    <w:rsid w:val="008762E6"/>
    <w:rsid w:val="00876526"/>
    <w:rsid w:val="00876D1F"/>
    <w:rsid w:val="00877624"/>
    <w:rsid w:val="008800C3"/>
    <w:rsid w:val="00880167"/>
    <w:rsid w:val="00880411"/>
    <w:rsid w:val="00880456"/>
    <w:rsid w:val="00881816"/>
    <w:rsid w:val="0088223B"/>
    <w:rsid w:val="00883D9B"/>
    <w:rsid w:val="008843ED"/>
    <w:rsid w:val="0088446E"/>
    <w:rsid w:val="008845B4"/>
    <w:rsid w:val="0088573E"/>
    <w:rsid w:val="00885A0E"/>
    <w:rsid w:val="00887603"/>
    <w:rsid w:val="00890508"/>
    <w:rsid w:val="008907E7"/>
    <w:rsid w:val="00892E19"/>
    <w:rsid w:val="0089359F"/>
    <w:rsid w:val="0089489F"/>
    <w:rsid w:val="00896D25"/>
    <w:rsid w:val="00896E06"/>
    <w:rsid w:val="00897A06"/>
    <w:rsid w:val="008A025C"/>
    <w:rsid w:val="008A03A3"/>
    <w:rsid w:val="008A03BE"/>
    <w:rsid w:val="008A0994"/>
    <w:rsid w:val="008A0A62"/>
    <w:rsid w:val="008A0CF7"/>
    <w:rsid w:val="008A18B2"/>
    <w:rsid w:val="008A2F9F"/>
    <w:rsid w:val="008A30EB"/>
    <w:rsid w:val="008A34E8"/>
    <w:rsid w:val="008A3CE2"/>
    <w:rsid w:val="008A4CC5"/>
    <w:rsid w:val="008A5D2A"/>
    <w:rsid w:val="008A5D8D"/>
    <w:rsid w:val="008A6C97"/>
    <w:rsid w:val="008A7E06"/>
    <w:rsid w:val="008B1424"/>
    <w:rsid w:val="008B1BB3"/>
    <w:rsid w:val="008B275D"/>
    <w:rsid w:val="008B3349"/>
    <w:rsid w:val="008B4D03"/>
    <w:rsid w:val="008B67B8"/>
    <w:rsid w:val="008B6B69"/>
    <w:rsid w:val="008B6DFF"/>
    <w:rsid w:val="008C0DDD"/>
    <w:rsid w:val="008C1C28"/>
    <w:rsid w:val="008C1D21"/>
    <w:rsid w:val="008C3012"/>
    <w:rsid w:val="008C34B2"/>
    <w:rsid w:val="008C3D69"/>
    <w:rsid w:val="008C4382"/>
    <w:rsid w:val="008C4B11"/>
    <w:rsid w:val="008C7BBF"/>
    <w:rsid w:val="008D0AF5"/>
    <w:rsid w:val="008D11BC"/>
    <w:rsid w:val="008D1B76"/>
    <w:rsid w:val="008D2786"/>
    <w:rsid w:val="008D3026"/>
    <w:rsid w:val="008D32BE"/>
    <w:rsid w:val="008D4F0A"/>
    <w:rsid w:val="008D560D"/>
    <w:rsid w:val="008D599E"/>
    <w:rsid w:val="008D6805"/>
    <w:rsid w:val="008D6945"/>
    <w:rsid w:val="008D69E6"/>
    <w:rsid w:val="008D6ADF"/>
    <w:rsid w:val="008D742B"/>
    <w:rsid w:val="008D7564"/>
    <w:rsid w:val="008D7CB1"/>
    <w:rsid w:val="008E054F"/>
    <w:rsid w:val="008E0F7B"/>
    <w:rsid w:val="008E0FB3"/>
    <w:rsid w:val="008E2059"/>
    <w:rsid w:val="008E243B"/>
    <w:rsid w:val="008E26A4"/>
    <w:rsid w:val="008E2E47"/>
    <w:rsid w:val="008E3B21"/>
    <w:rsid w:val="008E4BA1"/>
    <w:rsid w:val="008E5A05"/>
    <w:rsid w:val="008E700C"/>
    <w:rsid w:val="008E7110"/>
    <w:rsid w:val="008F0CAD"/>
    <w:rsid w:val="008F1980"/>
    <w:rsid w:val="008F19DA"/>
    <w:rsid w:val="008F2752"/>
    <w:rsid w:val="008F3BFE"/>
    <w:rsid w:val="008F5DAE"/>
    <w:rsid w:val="008F60F0"/>
    <w:rsid w:val="008F7C13"/>
    <w:rsid w:val="0090015E"/>
    <w:rsid w:val="0090072A"/>
    <w:rsid w:val="00902454"/>
    <w:rsid w:val="009028D7"/>
    <w:rsid w:val="0090540D"/>
    <w:rsid w:val="0090589B"/>
    <w:rsid w:val="00906372"/>
    <w:rsid w:val="009072CD"/>
    <w:rsid w:val="00907579"/>
    <w:rsid w:val="00907E4D"/>
    <w:rsid w:val="00907F8C"/>
    <w:rsid w:val="0091031F"/>
    <w:rsid w:val="009116D9"/>
    <w:rsid w:val="00912129"/>
    <w:rsid w:val="0091228D"/>
    <w:rsid w:val="00912FF8"/>
    <w:rsid w:val="009138EB"/>
    <w:rsid w:val="0091394A"/>
    <w:rsid w:val="00913CA6"/>
    <w:rsid w:val="0091441C"/>
    <w:rsid w:val="009148FE"/>
    <w:rsid w:val="00917023"/>
    <w:rsid w:val="00917AA4"/>
    <w:rsid w:val="00917FF2"/>
    <w:rsid w:val="00920344"/>
    <w:rsid w:val="00921E09"/>
    <w:rsid w:val="00921EAD"/>
    <w:rsid w:val="00921F26"/>
    <w:rsid w:val="00924FF5"/>
    <w:rsid w:val="009255CE"/>
    <w:rsid w:val="00925981"/>
    <w:rsid w:val="00926570"/>
    <w:rsid w:val="0092764B"/>
    <w:rsid w:val="00930838"/>
    <w:rsid w:val="00930998"/>
    <w:rsid w:val="00930BFB"/>
    <w:rsid w:val="009338DA"/>
    <w:rsid w:val="00935C23"/>
    <w:rsid w:val="0093625D"/>
    <w:rsid w:val="00936442"/>
    <w:rsid w:val="00937EC1"/>
    <w:rsid w:val="00940AA2"/>
    <w:rsid w:val="00940DE7"/>
    <w:rsid w:val="00940E7A"/>
    <w:rsid w:val="009410FA"/>
    <w:rsid w:val="00941F72"/>
    <w:rsid w:val="00942400"/>
    <w:rsid w:val="009424B6"/>
    <w:rsid w:val="00942579"/>
    <w:rsid w:val="009439FE"/>
    <w:rsid w:val="009451F8"/>
    <w:rsid w:val="00945C03"/>
    <w:rsid w:val="00952C36"/>
    <w:rsid w:val="0095315B"/>
    <w:rsid w:val="00954B31"/>
    <w:rsid w:val="00955159"/>
    <w:rsid w:val="00955D74"/>
    <w:rsid w:val="00955E55"/>
    <w:rsid w:val="009567B6"/>
    <w:rsid w:val="0096105F"/>
    <w:rsid w:val="009625C3"/>
    <w:rsid w:val="0096270B"/>
    <w:rsid w:val="00962810"/>
    <w:rsid w:val="00962A2A"/>
    <w:rsid w:val="00962FA3"/>
    <w:rsid w:val="009632D6"/>
    <w:rsid w:val="009644EF"/>
    <w:rsid w:val="00965EC0"/>
    <w:rsid w:val="00966145"/>
    <w:rsid w:val="009665F4"/>
    <w:rsid w:val="00966CDE"/>
    <w:rsid w:val="009716BB"/>
    <w:rsid w:val="00972B00"/>
    <w:rsid w:val="009744A4"/>
    <w:rsid w:val="00974BC9"/>
    <w:rsid w:val="00975BD7"/>
    <w:rsid w:val="00977557"/>
    <w:rsid w:val="00977D61"/>
    <w:rsid w:val="00980CF2"/>
    <w:rsid w:val="0098294F"/>
    <w:rsid w:val="00982961"/>
    <w:rsid w:val="00983537"/>
    <w:rsid w:val="00983810"/>
    <w:rsid w:val="0098399F"/>
    <w:rsid w:val="009839BA"/>
    <w:rsid w:val="00986468"/>
    <w:rsid w:val="009871C1"/>
    <w:rsid w:val="009875BF"/>
    <w:rsid w:val="00987B8C"/>
    <w:rsid w:val="00991100"/>
    <w:rsid w:val="00991210"/>
    <w:rsid w:val="00991A57"/>
    <w:rsid w:val="00991C9E"/>
    <w:rsid w:val="00992143"/>
    <w:rsid w:val="00992748"/>
    <w:rsid w:val="00992D62"/>
    <w:rsid w:val="00993425"/>
    <w:rsid w:val="009948C5"/>
    <w:rsid w:val="00994EB6"/>
    <w:rsid w:val="009953CB"/>
    <w:rsid w:val="00996489"/>
    <w:rsid w:val="0099682C"/>
    <w:rsid w:val="0099794D"/>
    <w:rsid w:val="00997E2E"/>
    <w:rsid w:val="009A10B3"/>
    <w:rsid w:val="009A131E"/>
    <w:rsid w:val="009A2EAA"/>
    <w:rsid w:val="009A3131"/>
    <w:rsid w:val="009A4418"/>
    <w:rsid w:val="009A4EDE"/>
    <w:rsid w:val="009A5145"/>
    <w:rsid w:val="009A5F71"/>
    <w:rsid w:val="009A638D"/>
    <w:rsid w:val="009A7580"/>
    <w:rsid w:val="009B1208"/>
    <w:rsid w:val="009B12D5"/>
    <w:rsid w:val="009B149F"/>
    <w:rsid w:val="009B274C"/>
    <w:rsid w:val="009B5718"/>
    <w:rsid w:val="009B6A5E"/>
    <w:rsid w:val="009C21D2"/>
    <w:rsid w:val="009C24AB"/>
    <w:rsid w:val="009C24AD"/>
    <w:rsid w:val="009C2B3E"/>
    <w:rsid w:val="009C33A8"/>
    <w:rsid w:val="009C3444"/>
    <w:rsid w:val="009C3475"/>
    <w:rsid w:val="009C3FA2"/>
    <w:rsid w:val="009C3FFD"/>
    <w:rsid w:val="009C4E0E"/>
    <w:rsid w:val="009C54B0"/>
    <w:rsid w:val="009C661A"/>
    <w:rsid w:val="009C66C8"/>
    <w:rsid w:val="009C7817"/>
    <w:rsid w:val="009D0D25"/>
    <w:rsid w:val="009D1C96"/>
    <w:rsid w:val="009D1FFD"/>
    <w:rsid w:val="009D2D8E"/>
    <w:rsid w:val="009D54CB"/>
    <w:rsid w:val="009D6181"/>
    <w:rsid w:val="009D652F"/>
    <w:rsid w:val="009D6C0D"/>
    <w:rsid w:val="009D7B7A"/>
    <w:rsid w:val="009E06EE"/>
    <w:rsid w:val="009E1538"/>
    <w:rsid w:val="009E1BDC"/>
    <w:rsid w:val="009E2734"/>
    <w:rsid w:val="009E280A"/>
    <w:rsid w:val="009E2824"/>
    <w:rsid w:val="009E2D54"/>
    <w:rsid w:val="009E33FB"/>
    <w:rsid w:val="009E4226"/>
    <w:rsid w:val="009E45B9"/>
    <w:rsid w:val="009E4698"/>
    <w:rsid w:val="009E7425"/>
    <w:rsid w:val="009E749B"/>
    <w:rsid w:val="009F0A0E"/>
    <w:rsid w:val="009F1108"/>
    <w:rsid w:val="009F1C77"/>
    <w:rsid w:val="009F1E49"/>
    <w:rsid w:val="009F3D6C"/>
    <w:rsid w:val="009F3FFA"/>
    <w:rsid w:val="009F4611"/>
    <w:rsid w:val="009F4981"/>
    <w:rsid w:val="009F58C3"/>
    <w:rsid w:val="009F6497"/>
    <w:rsid w:val="009F72B3"/>
    <w:rsid w:val="00A0064D"/>
    <w:rsid w:val="00A013B1"/>
    <w:rsid w:val="00A03389"/>
    <w:rsid w:val="00A03814"/>
    <w:rsid w:val="00A03C97"/>
    <w:rsid w:val="00A06677"/>
    <w:rsid w:val="00A06D2D"/>
    <w:rsid w:val="00A06DDF"/>
    <w:rsid w:val="00A1175E"/>
    <w:rsid w:val="00A11954"/>
    <w:rsid w:val="00A15552"/>
    <w:rsid w:val="00A1604A"/>
    <w:rsid w:val="00A17296"/>
    <w:rsid w:val="00A17504"/>
    <w:rsid w:val="00A17E1D"/>
    <w:rsid w:val="00A20415"/>
    <w:rsid w:val="00A22099"/>
    <w:rsid w:val="00A231C8"/>
    <w:rsid w:val="00A2369F"/>
    <w:rsid w:val="00A23ACD"/>
    <w:rsid w:val="00A24388"/>
    <w:rsid w:val="00A25048"/>
    <w:rsid w:val="00A2510F"/>
    <w:rsid w:val="00A25537"/>
    <w:rsid w:val="00A2568E"/>
    <w:rsid w:val="00A256B8"/>
    <w:rsid w:val="00A26F0F"/>
    <w:rsid w:val="00A26F9B"/>
    <w:rsid w:val="00A30CEC"/>
    <w:rsid w:val="00A319C4"/>
    <w:rsid w:val="00A31F16"/>
    <w:rsid w:val="00A32ED2"/>
    <w:rsid w:val="00A3520D"/>
    <w:rsid w:val="00A35FBC"/>
    <w:rsid w:val="00A364E3"/>
    <w:rsid w:val="00A40957"/>
    <w:rsid w:val="00A409B3"/>
    <w:rsid w:val="00A43444"/>
    <w:rsid w:val="00A43BA7"/>
    <w:rsid w:val="00A43FE2"/>
    <w:rsid w:val="00A440E6"/>
    <w:rsid w:val="00A44C84"/>
    <w:rsid w:val="00A463EA"/>
    <w:rsid w:val="00A46D18"/>
    <w:rsid w:val="00A50B0B"/>
    <w:rsid w:val="00A51F51"/>
    <w:rsid w:val="00A51FF7"/>
    <w:rsid w:val="00A53261"/>
    <w:rsid w:val="00A54B12"/>
    <w:rsid w:val="00A54B80"/>
    <w:rsid w:val="00A54DDC"/>
    <w:rsid w:val="00A55FE4"/>
    <w:rsid w:val="00A57C47"/>
    <w:rsid w:val="00A60B92"/>
    <w:rsid w:val="00A6191A"/>
    <w:rsid w:val="00A61FB1"/>
    <w:rsid w:val="00A626D6"/>
    <w:rsid w:val="00A630E4"/>
    <w:rsid w:val="00A63176"/>
    <w:rsid w:val="00A63534"/>
    <w:rsid w:val="00A6701F"/>
    <w:rsid w:val="00A6784E"/>
    <w:rsid w:val="00A72AA0"/>
    <w:rsid w:val="00A73C3A"/>
    <w:rsid w:val="00A7407B"/>
    <w:rsid w:val="00A74438"/>
    <w:rsid w:val="00A77064"/>
    <w:rsid w:val="00A77261"/>
    <w:rsid w:val="00A77494"/>
    <w:rsid w:val="00A8007F"/>
    <w:rsid w:val="00A8171E"/>
    <w:rsid w:val="00A8251C"/>
    <w:rsid w:val="00A83DA1"/>
    <w:rsid w:val="00A844E6"/>
    <w:rsid w:val="00A84E34"/>
    <w:rsid w:val="00A85A99"/>
    <w:rsid w:val="00A85B43"/>
    <w:rsid w:val="00A8743B"/>
    <w:rsid w:val="00A87677"/>
    <w:rsid w:val="00A90190"/>
    <w:rsid w:val="00A9042E"/>
    <w:rsid w:val="00A90A98"/>
    <w:rsid w:val="00A90C35"/>
    <w:rsid w:val="00A929D1"/>
    <w:rsid w:val="00A92A9B"/>
    <w:rsid w:val="00A96324"/>
    <w:rsid w:val="00A96B0F"/>
    <w:rsid w:val="00AA1C46"/>
    <w:rsid w:val="00AA4E5E"/>
    <w:rsid w:val="00AA6CF7"/>
    <w:rsid w:val="00AA6FF1"/>
    <w:rsid w:val="00AA74C5"/>
    <w:rsid w:val="00AA7AF4"/>
    <w:rsid w:val="00AA7C7C"/>
    <w:rsid w:val="00AB0FED"/>
    <w:rsid w:val="00AB1C20"/>
    <w:rsid w:val="00AB2D3B"/>
    <w:rsid w:val="00AB34B4"/>
    <w:rsid w:val="00AB3510"/>
    <w:rsid w:val="00AB3D31"/>
    <w:rsid w:val="00AB3E45"/>
    <w:rsid w:val="00AB430F"/>
    <w:rsid w:val="00AB4EF0"/>
    <w:rsid w:val="00AB62E3"/>
    <w:rsid w:val="00AB69D9"/>
    <w:rsid w:val="00AB7CB8"/>
    <w:rsid w:val="00AB7FF6"/>
    <w:rsid w:val="00AC0A7F"/>
    <w:rsid w:val="00AC0EFD"/>
    <w:rsid w:val="00AC10B2"/>
    <w:rsid w:val="00AC11FC"/>
    <w:rsid w:val="00AC2070"/>
    <w:rsid w:val="00AC2F23"/>
    <w:rsid w:val="00AC34FE"/>
    <w:rsid w:val="00AC451B"/>
    <w:rsid w:val="00AC50AC"/>
    <w:rsid w:val="00AC5E03"/>
    <w:rsid w:val="00AC70BD"/>
    <w:rsid w:val="00AC7AED"/>
    <w:rsid w:val="00AC7BA1"/>
    <w:rsid w:val="00AC7BF3"/>
    <w:rsid w:val="00AD0D38"/>
    <w:rsid w:val="00AD0DEE"/>
    <w:rsid w:val="00AD1A87"/>
    <w:rsid w:val="00AD1F0B"/>
    <w:rsid w:val="00AD2B9A"/>
    <w:rsid w:val="00AD3E59"/>
    <w:rsid w:val="00AD5A60"/>
    <w:rsid w:val="00AD5B21"/>
    <w:rsid w:val="00AD5C7B"/>
    <w:rsid w:val="00AD6E6F"/>
    <w:rsid w:val="00AD7FDA"/>
    <w:rsid w:val="00AE0D02"/>
    <w:rsid w:val="00AE0F90"/>
    <w:rsid w:val="00AE2F2B"/>
    <w:rsid w:val="00AE49AD"/>
    <w:rsid w:val="00AE65AB"/>
    <w:rsid w:val="00AE7C0A"/>
    <w:rsid w:val="00AF0129"/>
    <w:rsid w:val="00AF0C60"/>
    <w:rsid w:val="00AF11FA"/>
    <w:rsid w:val="00AF2343"/>
    <w:rsid w:val="00AF3AD1"/>
    <w:rsid w:val="00AF3EB8"/>
    <w:rsid w:val="00AF563C"/>
    <w:rsid w:val="00AF5BC9"/>
    <w:rsid w:val="00AF65DE"/>
    <w:rsid w:val="00B00EDA"/>
    <w:rsid w:val="00B012BD"/>
    <w:rsid w:val="00B01DD5"/>
    <w:rsid w:val="00B02A19"/>
    <w:rsid w:val="00B0335B"/>
    <w:rsid w:val="00B03C2D"/>
    <w:rsid w:val="00B04706"/>
    <w:rsid w:val="00B06E70"/>
    <w:rsid w:val="00B12455"/>
    <w:rsid w:val="00B13675"/>
    <w:rsid w:val="00B13C24"/>
    <w:rsid w:val="00B16E7B"/>
    <w:rsid w:val="00B20022"/>
    <w:rsid w:val="00B22243"/>
    <w:rsid w:val="00B22AC0"/>
    <w:rsid w:val="00B2374B"/>
    <w:rsid w:val="00B2521A"/>
    <w:rsid w:val="00B30006"/>
    <w:rsid w:val="00B35C9D"/>
    <w:rsid w:val="00B35D7F"/>
    <w:rsid w:val="00B371A8"/>
    <w:rsid w:val="00B37285"/>
    <w:rsid w:val="00B41ECF"/>
    <w:rsid w:val="00B42009"/>
    <w:rsid w:val="00B435EB"/>
    <w:rsid w:val="00B43B88"/>
    <w:rsid w:val="00B45B70"/>
    <w:rsid w:val="00B45C7A"/>
    <w:rsid w:val="00B46F08"/>
    <w:rsid w:val="00B47409"/>
    <w:rsid w:val="00B51FD8"/>
    <w:rsid w:val="00B523B9"/>
    <w:rsid w:val="00B52B7A"/>
    <w:rsid w:val="00B534C6"/>
    <w:rsid w:val="00B535D0"/>
    <w:rsid w:val="00B53D89"/>
    <w:rsid w:val="00B53DDD"/>
    <w:rsid w:val="00B544F7"/>
    <w:rsid w:val="00B55D53"/>
    <w:rsid w:val="00B56157"/>
    <w:rsid w:val="00B56E77"/>
    <w:rsid w:val="00B578E7"/>
    <w:rsid w:val="00B601AE"/>
    <w:rsid w:val="00B60DDD"/>
    <w:rsid w:val="00B61637"/>
    <w:rsid w:val="00B61EA2"/>
    <w:rsid w:val="00B62014"/>
    <w:rsid w:val="00B62C09"/>
    <w:rsid w:val="00B636E7"/>
    <w:rsid w:val="00B64033"/>
    <w:rsid w:val="00B64AAA"/>
    <w:rsid w:val="00B64BF7"/>
    <w:rsid w:val="00B65B95"/>
    <w:rsid w:val="00B65BF5"/>
    <w:rsid w:val="00B67ACE"/>
    <w:rsid w:val="00B721E1"/>
    <w:rsid w:val="00B72774"/>
    <w:rsid w:val="00B75B06"/>
    <w:rsid w:val="00B75B9B"/>
    <w:rsid w:val="00B77D2D"/>
    <w:rsid w:val="00B80072"/>
    <w:rsid w:val="00B81FD7"/>
    <w:rsid w:val="00B82D82"/>
    <w:rsid w:val="00B832DD"/>
    <w:rsid w:val="00B835CE"/>
    <w:rsid w:val="00B845FB"/>
    <w:rsid w:val="00B84A10"/>
    <w:rsid w:val="00B84CD4"/>
    <w:rsid w:val="00B855F9"/>
    <w:rsid w:val="00B86370"/>
    <w:rsid w:val="00B864C5"/>
    <w:rsid w:val="00B86B62"/>
    <w:rsid w:val="00B86EEB"/>
    <w:rsid w:val="00B87BE9"/>
    <w:rsid w:val="00B87D25"/>
    <w:rsid w:val="00B90C0E"/>
    <w:rsid w:val="00B90C64"/>
    <w:rsid w:val="00B91D99"/>
    <w:rsid w:val="00B91E5D"/>
    <w:rsid w:val="00B9249A"/>
    <w:rsid w:val="00B92607"/>
    <w:rsid w:val="00B94393"/>
    <w:rsid w:val="00B972FC"/>
    <w:rsid w:val="00BA078F"/>
    <w:rsid w:val="00BA164A"/>
    <w:rsid w:val="00BA196C"/>
    <w:rsid w:val="00BA2377"/>
    <w:rsid w:val="00BA3744"/>
    <w:rsid w:val="00BA532A"/>
    <w:rsid w:val="00BA5594"/>
    <w:rsid w:val="00BA5ACE"/>
    <w:rsid w:val="00BA5C70"/>
    <w:rsid w:val="00BA678F"/>
    <w:rsid w:val="00BA76F2"/>
    <w:rsid w:val="00BB0172"/>
    <w:rsid w:val="00BB062A"/>
    <w:rsid w:val="00BB105F"/>
    <w:rsid w:val="00BB13CB"/>
    <w:rsid w:val="00BB13EA"/>
    <w:rsid w:val="00BB253F"/>
    <w:rsid w:val="00BB29A3"/>
    <w:rsid w:val="00BB2CF5"/>
    <w:rsid w:val="00BB2F64"/>
    <w:rsid w:val="00BB3B27"/>
    <w:rsid w:val="00BB3C92"/>
    <w:rsid w:val="00BB485C"/>
    <w:rsid w:val="00BB4940"/>
    <w:rsid w:val="00BB4A2A"/>
    <w:rsid w:val="00BC0656"/>
    <w:rsid w:val="00BC094E"/>
    <w:rsid w:val="00BC0AE9"/>
    <w:rsid w:val="00BC0ECC"/>
    <w:rsid w:val="00BC1324"/>
    <w:rsid w:val="00BC14C3"/>
    <w:rsid w:val="00BC1DBC"/>
    <w:rsid w:val="00BC2783"/>
    <w:rsid w:val="00BC376B"/>
    <w:rsid w:val="00BC3DD1"/>
    <w:rsid w:val="00BC40DB"/>
    <w:rsid w:val="00BC5719"/>
    <w:rsid w:val="00BC5744"/>
    <w:rsid w:val="00BC5B05"/>
    <w:rsid w:val="00BC5F47"/>
    <w:rsid w:val="00BC64E7"/>
    <w:rsid w:val="00BC6B9B"/>
    <w:rsid w:val="00BC7846"/>
    <w:rsid w:val="00BD0887"/>
    <w:rsid w:val="00BD4233"/>
    <w:rsid w:val="00BD42DE"/>
    <w:rsid w:val="00BD4D1C"/>
    <w:rsid w:val="00BD547B"/>
    <w:rsid w:val="00BD567D"/>
    <w:rsid w:val="00BD6141"/>
    <w:rsid w:val="00BD61C6"/>
    <w:rsid w:val="00BD62F7"/>
    <w:rsid w:val="00BD637E"/>
    <w:rsid w:val="00BD7DE2"/>
    <w:rsid w:val="00BE04A8"/>
    <w:rsid w:val="00BE0A02"/>
    <w:rsid w:val="00BE2284"/>
    <w:rsid w:val="00BE2BA6"/>
    <w:rsid w:val="00BE2BCB"/>
    <w:rsid w:val="00BE2D3F"/>
    <w:rsid w:val="00BE32B0"/>
    <w:rsid w:val="00BE3979"/>
    <w:rsid w:val="00BE4B69"/>
    <w:rsid w:val="00BE4DA1"/>
    <w:rsid w:val="00BE4E60"/>
    <w:rsid w:val="00BE5655"/>
    <w:rsid w:val="00BE7902"/>
    <w:rsid w:val="00BF0E72"/>
    <w:rsid w:val="00BF2848"/>
    <w:rsid w:val="00BF324F"/>
    <w:rsid w:val="00BF3EDF"/>
    <w:rsid w:val="00BF42C8"/>
    <w:rsid w:val="00BF55EF"/>
    <w:rsid w:val="00BF627D"/>
    <w:rsid w:val="00BF7728"/>
    <w:rsid w:val="00C01874"/>
    <w:rsid w:val="00C03350"/>
    <w:rsid w:val="00C046EA"/>
    <w:rsid w:val="00C04D12"/>
    <w:rsid w:val="00C05890"/>
    <w:rsid w:val="00C07590"/>
    <w:rsid w:val="00C12801"/>
    <w:rsid w:val="00C12860"/>
    <w:rsid w:val="00C136D2"/>
    <w:rsid w:val="00C13C78"/>
    <w:rsid w:val="00C14442"/>
    <w:rsid w:val="00C15866"/>
    <w:rsid w:val="00C159C1"/>
    <w:rsid w:val="00C1629C"/>
    <w:rsid w:val="00C163EC"/>
    <w:rsid w:val="00C17192"/>
    <w:rsid w:val="00C21CE5"/>
    <w:rsid w:val="00C21F22"/>
    <w:rsid w:val="00C22A32"/>
    <w:rsid w:val="00C22EE5"/>
    <w:rsid w:val="00C23610"/>
    <w:rsid w:val="00C236A5"/>
    <w:rsid w:val="00C2396B"/>
    <w:rsid w:val="00C24E87"/>
    <w:rsid w:val="00C26664"/>
    <w:rsid w:val="00C26970"/>
    <w:rsid w:val="00C27D51"/>
    <w:rsid w:val="00C3281F"/>
    <w:rsid w:val="00C32C48"/>
    <w:rsid w:val="00C32FA7"/>
    <w:rsid w:val="00C332A7"/>
    <w:rsid w:val="00C338D4"/>
    <w:rsid w:val="00C343C8"/>
    <w:rsid w:val="00C345B2"/>
    <w:rsid w:val="00C34A22"/>
    <w:rsid w:val="00C35844"/>
    <w:rsid w:val="00C36B66"/>
    <w:rsid w:val="00C4146B"/>
    <w:rsid w:val="00C42752"/>
    <w:rsid w:val="00C44599"/>
    <w:rsid w:val="00C45427"/>
    <w:rsid w:val="00C505D6"/>
    <w:rsid w:val="00C51A3A"/>
    <w:rsid w:val="00C52F38"/>
    <w:rsid w:val="00C53335"/>
    <w:rsid w:val="00C533C8"/>
    <w:rsid w:val="00C53C97"/>
    <w:rsid w:val="00C5597A"/>
    <w:rsid w:val="00C55AE2"/>
    <w:rsid w:val="00C575D8"/>
    <w:rsid w:val="00C603A2"/>
    <w:rsid w:val="00C61388"/>
    <w:rsid w:val="00C615DE"/>
    <w:rsid w:val="00C640FF"/>
    <w:rsid w:val="00C66F83"/>
    <w:rsid w:val="00C6786B"/>
    <w:rsid w:val="00C67B54"/>
    <w:rsid w:val="00C70E17"/>
    <w:rsid w:val="00C725FC"/>
    <w:rsid w:val="00C72ECA"/>
    <w:rsid w:val="00C736C6"/>
    <w:rsid w:val="00C746BB"/>
    <w:rsid w:val="00C74BD1"/>
    <w:rsid w:val="00C74DE6"/>
    <w:rsid w:val="00C75295"/>
    <w:rsid w:val="00C76F42"/>
    <w:rsid w:val="00C778DE"/>
    <w:rsid w:val="00C82D15"/>
    <w:rsid w:val="00C8489B"/>
    <w:rsid w:val="00C84A38"/>
    <w:rsid w:val="00C8582E"/>
    <w:rsid w:val="00C86C0B"/>
    <w:rsid w:val="00C90848"/>
    <w:rsid w:val="00C9084B"/>
    <w:rsid w:val="00C909A0"/>
    <w:rsid w:val="00C9322B"/>
    <w:rsid w:val="00C93DB0"/>
    <w:rsid w:val="00C93DCD"/>
    <w:rsid w:val="00C94DB9"/>
    <w:rsid w:val="00C95658"/>
    <w:rsid w:val="00C95778"/>
    <w:rsid w:val="00C95EF4"/>
    <w:rsid w:val="00C96793"/>
    <w:rsid w:val="00C96D55"/>
    <w:rsid w:val="00C97A10"/>
    <w:rsid w:val="00CA0AB4"/>
    <w:rsid w:val="00CA0CFE"/>
    <w:rsid w:val="00CA375F"/>
    <w:rsid w:val="00CA4784"/>
    <w:rsid w:val="00CA4D0D"/>
    <w:rsid w:val="00CA55DE"/>
    <w:rsid w:val="00CA707C"/>
    <w:rsid w:val="00CB3BBF"/>
    <w:rsid w:val="00CB3E48"/>
    <w:rsid w:val="00CB5987"/>
    <w:rsid w:val="00CB646F"/>
    <w:rsid w:val="00CB6606"/>
    <w:rsid w:val="00CB6CC9"/>
    <w:rsid w:val="00CB7215"/>
    <w:rsid w:val="00CC0543"/>
    <w:rsid w:val="00CC0EAF"/>
    <w:rsid w:val="00CC23C4"/>
    <w:rsid w:val="00CC27E6"/>
    <w:rsid w:val="00CC5176"/>
    <w:rsid w:val="00CC5381"/>
    <w:rsid w:val="00CC6AE7"/>
    <w:rsid w:val="00CC7D2D"/>
    <w:rsid w:val="00CD099C"/>
    <w:rsid w:val="00CD0D84"/>
    <w:rsid w:val="00CD0E83"/>
    <w:rsid w:val="00CD11B8"/>
    <w:rsid w:val="00CD1290"/>
    <w:rsid w:val="00CD13B8"/>
    <w:rsid w:val="00CD4E05"/>
    <w:rsid w:val="00CD6430"/>
    <w:rsid w:val="00CD6D4F"/>
    <w:rsid w:val="00CD6F81"/>
    <w:rsid w:val="00CD6FA5"/>
    <w:rsid w:val="00CD793E"/>
    <w:rsid w:val="00CE0C7D"/>
    <w:rsid w:val="00CE22E3"/>
    <w:rsid w:val="00CE2CA9"/>
    <w:rsid w:val="00CE481B"/>
    <w:rsid w:val="00CE6325"/>
    <w:rsid w:val="00CE75E2"/>
    <w:rsid w:val="00CF0260"/>
    <w:rsid w:val="00CF0A16"/>
    <w:rsid w:val="00CF16CD"/>
    <w:rsid w:val="00CF31A4"/>
    <w:rsid w:val="00CF55F7"/>
    <w:rsid w:val="00CF6484"/>
    <w:rsid w:val="00CF64EF"/>
    <w:rsid w:val="00CF76B1"/>
    <w:rsid w:val="00CF77C8"/>
    <w:rsid w:val="00D0062C"/>
    <w:rsid w:val="00D00835"/>
    <w:rsid w:val="00D0264D"/>
    <w:rsid w:val="00D038CA"/>
    <w:rsid w:val="00D04BFF"/>
    <w:rsid w:val="00D065A0"/>
    <w:rsid w:val="00D10317"/>
    <w:rsid w:val="00D109D1"/>
    <w:rsid w:val="00D13087"/>
    <w:rsid w:val="00D14228"/>
    <w:rsid w:val="00D14A87"/>
    <w:rsid w:val="00D14D06"/>
    <w:rsid w:val="00D17064"/>
    <w:rsid w:val="00D17ACB"/>
    <w:rsid w:val="00D200E2"/>
    <w:rsid w:val="00D20174"/>
    <w:rsid w:val="00D2050F"/>
    <w:rsid w:val="00D22A03"/>
    <w:rsid w:val="00D2358F"/>
    <w:rsid w:val="00D23D10"/>
    <w:rsid w:val="00D24749"/>
    <w:rsid w:val="00D24CE7"/>
    <w:rsid w:val="00D267CE"/>
    <w:rsid w:val="00D272E5"/>
    <w:rsid w:val="00D31EB5"/>
    <w:rsid w:val="00D334A8"/>
    <w:rsid w:val="00D35A52"/>
    <w:rsid w:val="00D37011"/>
    <w:rsid w:val="00D426BA"/>
    <w:rsid w:val="00D42740"/>
    <w:rsid w:val="00D44E35"/>
    <w:rsid w:val="00D4571F"/>
    <w:rsid w:val="00D45807"/>
    <w:rsid w:val="00D47286"/>
    <w:rsid w:val="00D50E09"/>
    <w:rsid w:val="00D52B4B"/>
    <w:rsid w:val="00D541F8"/>
    <w:rsid w:val="00D5430E"/>
    <w:rsid w:val="00D544B6"/>
    <w:rsid w:val="00D568EA"/>
    <w:rsid w:val="00D56B71"/>
    <w:rsid w:val="00D5726B"/>
    <w:rsid w:val="00D635D6"/>
    <w:rsid w:val="00D64746"/>
    <w:rsid w:val="00D6508C"/>
    <w:rsid w:val="00D659CD"/>
    <w:rsid w:val="00D65A8E"/>
    <w:rsid w:val="00D6698C"/>
    <w:rsid w:val="00D66A8A"/>
    <w:rsid w:val="00D66C2E"/>
    <w:rsid w:val="00D67A5F"/>
    <w:rsid w:val="00D72904"/>
    <w:rsid w:val="00D72E47"/>
    <w:rsid w:val="00D732AD"/>
    <w:rsid w:val="00D7341F"/>
    <w:rsid w:val="00D747F6"/>
    <w:rsid w:val="00D749A5"/>
    <w:rsid w:val="00D751CC"/>
    <w:rsid w:val="00D77E09"/>
    <w:rsid w:val="00D8135F"/>
    <w:rsid w:val="00D8272E"/>
    <w:rsid w:val="00D8277E"/>
    <w:rsid w:val="00D851FD"/>
    <w:rsid w:val="00D85A24"/>
    <w:rsid w:val="00D85FB0"/>
    <w:rsid w:val="00D87A0B"/>
    <w:rsid w:val="00D912DF"/>
    <w:rsid w:val="00D91B95"/>
    <w:rsid w:val="00D9225F"/>
    <w:rsid w:val="00D933D8"/>
    <w:rsid w:val="00D93595"/>
    <w:rsid w:val="00D93DF3"/>
    <w:rsid w:val="00D95A2E"/>
    <w:rsid w:val="00D96165"/>
    <w:rsid w:val="00D962AF"/>
    <w:rsid w:val="00D96557"/>
    <w:rsid w:val="00D96C07"/>
    <w:rsid w:val="00D96CF2"/>
    <w:rsid w:val="00DA003C"/>
    <w:rsid w:val="00DA3071"/>
    <w:rsid w:val="00DA33BF"/>
    <w:rsid w:val="00DA3488"/>
    <w:rsid w:val="00DA5E46"/>
    <w:rsid w:val="00DA6139"/>
    <w:rsid w:val="00DA6F2B"/>
    <w:rsid w:val="00DA7011"/>
    <w:rsid w:val="00DA728B"/>
    <w:rsid w:val="00DB02E4"/>
    <w:rsid w:val="00DB11B5"/>
    <w:rsid w:val="00DB170F"/>
    <w:rsid w:val="00DB273A"/>
    <w:rsid w:val="00DB5508"/>
    <w:rsid w:val="00DB6BD7"/>
    <w:rsid w:val="00DB6CAE"/>
    <w:rsid w:val="00DB7AC3"/>
    <w:rsid w:val="00DC0359"/>
    <w:rsid w:val="00DC1916"/>
    <w:rsid w:val="00DC36E3"/>
    <w:rsid w:val="00DC44B9"/>
    <w:rsid w:val="00DC4725"/>
    <w:rsid w:val="00DC487D"/>
    <w:rsid w:val="00DC7AD7"/>
    <w:rsid w:val="00DC7E1F"/>
    <w:rsid w:val="00DD0767"/>
    <w:rsid w:val="00DD113F"/>
    <w:rsid w:val="00DD227E"/>
    <w:rsid w:val="00DD5704"/>
    <w:rsid w:val="00DD5F93"/>
    <w:rsid w:val="00DD5FD6"/>
    <w:rsid w:val="00DD7230"/>
    <w:rsid w:val="00DD74CB"/>
    <w:rsid w:val="00DE2A99"/>
    <w:rsid w:val="00DE321F"/>
    <w:rsid w:val="00DE3A4F"/>
    <w:rsid w:val="00DE3E8F"/>
    <w:rsid w:val="00DE49A6"/>
    <w:rsid w:val="00DE4B1B"/>
    <w:rsid w:val="00DE598D"/>
    <w:rsid w:val="00DE6E8C"/>
    <w:rsid w:val="00DF072B"/>
    <w:rsid w:val="00DF0E59"/>
    <w:rsid w:val="00DF1238"/>
    <w:rsid w:val="00DF23CF"/>
    <w:rsid w:val="00DF26F1"/>
    <w:rsid w:val="00DF2BEB"/>
    <w:rsid w:val="00DF31AA"/>
    <w:rsid w:val="00DF352E"/>
    <w:rsid w:val="00DF4BF0"/>
    <w:rsid w:val="00DF5564"/>
    <w:rsid w:val="00DF5BCB"/>
    <w:rsid w:val="00DF6CE7"/>
    <w:rsid w:val="00DF7625"/>
    <w:rsid w:val="00DF7F38"/>
    <w:rsid w:val="00E00310"/>
    <w:rsid w:val="00E00951"/>
    <w:rsid w:val="00E01DD2"/>
    <w:rsid w:val="00E01DD5"/>
    <w:rsid w:val="00E02ADF"/>
    <w:rsid w:val="00E02E07"/>
    <w:rsid w:val="00E0382C"/>
    <w:rsid w:val="00E03C74"/>
    <w:rsid w:val="00E041D9"/>
    <w:rsid w:val="00E046B1"/>
    <w:rsid w:val="00E05E0D"/>
    <w:rsid w:val="00E0626D"/>
    <w:rsid w:val="00E06842"/>
    <w:rsid w:val="00E069E2"/>
    <w:rsid w:val="00E075F6"/>
    <w:rsid w:val="00E076BA"/>
    <w:rsid w:val="00E07C77"/>
    <w:rsid w:val="00E11432"/>
    <w:rsid w:val="00E115E5"/>
    <w:rsid w:val="00E11D39"/>
    <w:rsid w:val="00E131B6"/>
    <w:rsid w:val="00E13A30"/>
    <w:rsid w:val="00E1427F"/>
    <w:rsid w:val="00E17812"/>
    <w:rsid w:val="00E17DEE"/>
    <w:rsid w:val="00E2216B"/>
    <w:rsid w:val="00E227C6"/>
    <w:rsid w:val="00E24821"/>
    <w:rsid w:val="00E26BD9"/>
    <w:rsid w:val="00E26C23"/>
    <w:rsid w:val="00E27A0B"/>
    <w:rsid w:val="00E316C6"/>
    <w:rsid w:val="00E330B8"/>
    <w:rsid w:val="00E34D6B"/>
    <w:rsid w:val="00E357A8"/>
    <w:rsid w:val="00E4062D"/>
    <w:rsid w:val="00E425B4"/>
    <w:rsid w:val="00E426D9"/>
    <w:rsid w:val="00E44312"/>
    <w:rsid w:val="00E44AF2"/>
    <w:rsid w:val="00E44D0C"/>
    <w:rsid w:val="00E476D6"/>
    <w:rsid w:val="00E50BA5"/>
    <w:rsid w:val="00E542C8"/>
    <w:rsid w:val="00E54526"/>
    <w:rsid w:val="00E56B5A"/>
    <w:rsid w:val="00E57AA5"/>
    <w:rsid w:val="00E57B7C"/>
    <w:rsid w:val="00E60A02"/>
    <w:rsid w:val="00E623C5"/>
    <w:rsid w:val="00E6257B"/>
    <w:rsid w:val="00E62640"/>
    <w:rsid w:val="00E63EB8"/>
    <w:rsid w:val="00E64C14"/>
    <w:rsid w:val="00E6662C"/>
    <w:rsid w:val="00E67C32"/>
    <w:rsid w:val="00E707BA"/>
    <w:rsid w:val="00E73191"/>
    <w:rsid w:val="00E748EA"/>
    <w:rsid w:val="00E756CF"/>
    <w:rsid w:val="00E75E64"/>
    <w:rsid w:val="00E7717C"/>
    <w:rsid w:val="00E7732D"/>
    <w:rsid w:val="00E77617"/>
    <w:rsid w:val="00E77B7A"/>
    <w:rsid w:val="00E77F4E"/>
    <w:rsid w:val="00E81033"/>
    <w:rsid w:val="00E82E82"/>
    <w:rsid w:val="00E84B42"/>
    <w:rsid w:val="00E854BF"/>
    <w:rsid w:val="00E91FB1"/>
    <w:rsid w:val="00E9429A"/>
    <w:rsid w:val="00E96857"/>
    <w:rsid w:val="00E9753B"/>
    <w:rsid w:val="00E97F67"/>
    <w:rsid w:val="00EA428F"/>
    <w:rsid w:val="00EA4595"/>
    <w:rsid w:val="00EA5122"/>
    <w:rsid w:val="00EA6231"/>
    <w:rsid w:val="00EA6376"/>
    <w:rsid w:val="00EA705D"/>
    <w:rsid w:val="00EA7484"/>
    <w:rsid w:val="00EA7DFD"/>
    <w:rsid w:val="00EB2180"/>
    <w:rsid w:val="00EB22A1"/>
    <w:rsid w:val="00EB27D7"/>
    <w:rsid w:val="00EB27DD"/>
    <w:rsid w:val="00EB2F88"/>
    <w:rsid w:val="00EB32EA"/>
    <w:rsid w:val="00EB4286"/>
    <w:rsid w:val="00EB47C4"/>
    <w:rsid w:val="00EB6126"/>
    <w:rsid w:val="00EB67DE"/>
    <w:rsid w:val="00EC038E"/>
    <w:rsid w:val="00EC09C5"/>
    <w:rsid w:val="00EC1395"/>
    <w:rsid w:val="00EC14D4"/>
    <w:rsid w:val="00EC29A2"/>
    <w:rsid w:val="00EC2E3F"/>
    <w:rsid w:val="00EC316E"/>
    <w:rsid w:val="00EC464E"/>
    <w:rsid w:val="00EC6411"/>
    <w:rsid w:val="00EC6912"/>
    <w:rsid w:val="00ED3B71"/>
    <w:rsid w:val="00ED3DE5"/>
    <w:rsid w:val="00ED5C0D"/>
    <w:rsid w:val="00ED6356"/>
    <w:rsid w:val="00ED6CB9"/>
    <w:rsid w:val="00ED6F21"/>
    <w:rsid w:val="00ED750D"/>
    <w:rsid w:val="00ED7B2E"/>
    <w:rsid w:val="00ED7CFE"/>
    <w:rsid w:val="00EE12D7"/>
    <w:rsid w:val="00EE1CCC"/>
    <w:rsid w:val="00EE2075"/>
    <w:rsid w:val="00EE2835"/>
    <w:rsid w:val="00EE49A0"/>
    <w:rsid w:val="00EE5660"/>
    <w:rsid w:val="00EE5B13"/>
    <w:rsid w:val="00EE7525"/>
    <w:rsid w:val="00EF0E52"/>
    <w:rsid w:val="00EF351E"/>
    <w:rsid w:val="00EF3FB0"/>
    <w:rsid w:val="00EF4531"/>
    <w:rsid w:val="00EF52E9"/>
    <w:rsid w:val="00EF5569"/>
    <w:rsid w:val="00EF5DEC"/>
    <w:rsid w:val="00EF63F6"/>
    <w:rsid w:val="00EF6948"/>
    <w:rsid w:val="00EF77DC"/>
    <w:rsid w:val="00F01B80"/>
    <w:rsid w:val="00F02061"/>
    <w:rsid w:val="00F037CB"/>
    <w:rsid w:val="00F0439A"/>
    <w:rsid w:val="00F05D60"/>
    <w:rsid w:val="00F07DDF"/>
    <w:rsid w:val="00F109D4"/>
    <w:rsid w:val="00F11782"/>
    <w:rsid w:val="00F123B1"/>
    <w:rsid w:val="00F138D3"/>
    <w:rsid w:val="00F14A99"/>
    <w:rsid w:val="00F15873"/>
    <w:rsid w:val="00F15DA9"/>
    <w:rsid w:val="00F1608E"/>
    <w:rsid w:val="00F162AE"/>
    <w:rsid w:val="00F169F5"/>
    <w:rsid w:val="00F16EE7"/>
    <w:rsid w:val="00F17318"/>
    <w:rsid w:val="00F174E0"/>
    <w:rsid w:val="00F208CB"/>
    <w:rsid w:val="00F20D0A"/>
    <w:rsid w:val="00F21DEB"/>
    <w:rsid w:val="00F2200F"/>
    <w:rsid w:val="00F22516"/>
    <w:rsid w:val="00F22B73"/>
    <w:rsid w:val="00F233C3"/>
    <w:rsid w:val="00F23EDD"/>
    <w:rsid w:val="00F24980"/>
    <w:rsid w:val="00F24E1F"/>
    <w:rsid w:val="00F342A1"/>
    <w:rsid w:val="00F40F99"/>
    <w:rsid w:val="00F41851"/>
    <w:rsid w:val="00F42A9E"/>
    <w:rsid w:val="00F42DFC"/>
    <w:rsid w:val="00F47510"/>
    <w:rsid w:val="00F50757"/>
    <w:rsid w:val="00F50956"/>
    <w:rsid w:val="00F51E0F"/>
    <w:rsid w:val="00F52682"/>
    <w:rsid w:val="00F52974"/>
    <w:rsid w:val="00F52F70"/>
    <w:rsid w:val="00F535BA"/>
    <w:rsid w:val="00F54395"/>
    <w:rsid w:val="00F5456A"/>
    <w:rsid w:val="00F55DE8"/>
    <w:rsid w:val="00F56E45"/>
    <w:rsid w:val="00F57C66"/>
    <w:rsid w:val="00F6073A"/>
    <w:rsid w:val="00F61953"/>
    <w:rsid w:val="00F61E96"/>
    <w:rsid w:val="00F6333A"/>
    <w:rsid w:val="00F63A1B"/>
    <w:rsid w:val="00F63D8D"/>
    <w:rsid w:val="00F640CE"/>
    <w:rsid w:val="00F658C6"/>
    <w:rsid w:val="00F659E3"/>
    <w:rsid w:val="00F713F6"/>
    <w:rsid w:val="00F71928"/>
    <w:rsid w:val="00F73E47"/>
    <w:rsid w:val="00F757B2"/>
    <w:rsid w:val="00F75CDA"/>
    <w:rsid w:val="00F75FC1"/>
    <w:rsid w:val="00F76713"/>
    <w:rsid w:val="00F7701C"/>
    <w:rsid w:val="00F77465"/>
    <w:rsid w:val="00F778FF"/>
    <w:rsid w:val="00F8124A"/>
    <w:rsid w:val="00F81301"/>
    <w:rsid w:val="00F815A3"/>
    <w:rsid w:val="00F84578"/>
    <w:rsid w:val="00F86038"/>
    <w:rsid w:val="00F86882"/>
    <w:rsid w:val="00F90968"/>
    <w:rsid w:val="00F90C5E"/>
    <w:rsid w:val="00F91CFB"/>
    <w:rsid w:val="00F91E67"/>
    <w:rsid w:val="00F92BF1"/>
    <w:rsid w:val="00F936B4"/>
    <w:rsid w:val="00F93A63"/>
    <w:rsid w:val="00F9401E"/>
    <w:rsid w:val="00F94CCD"/>
    <w:rsid w:val="00F94DB3"/>
    <w:rsid w:val="00F94FF3"/>
    <w:rsid w:val="00F95BFB"/>
    <w:rsid w:val="00F95CB0"/>
    <w:rsid w:val="00FA02AA"/>
    <w:rsid w:val="00FA26CA"/>
    <w:rsid w:val="00FA48BE"/>
    <w:rsid w:val="00FA571F"/>
    <w:rsid w:val="00FA61C3"/>
    <w:rsid w:val="00FB132B"/>
    <w:rsid w:val="00FB2284"/>
    <w:rsid w:val="00FB293E"/>
    <w:rsid w:val="00FB366A"/>
    <w:rsid w:val="00FB3C66"/>
    <w:rsid w:val="00FB3EDF"/>
    <w:rsid w:val="00FB3FCD"/>
    <w:rsid w:val="00FB4329"/>
    <w:rsid w:val="00FB4722"/>
    <w:rsid w:val="00FB4A7C"/>
    <w:rsid w:val="00FB568B"/>
    <w:rsid w:val="00FB6190"/>
    <w:rsid w:val="00FB77AA"/>
    <w:rsid w:val="00FB7E39"/>
    <w:rsid w:val="00FC0549"/>
    <w:rsid w:val="00FC086F"/>
    <w:rsid w:val="00FC121A"/>
    <w:rsid w:val="00FC12C3"/>
    <w:rsid w:val="00FC1655"/>
    <w:rsid w:val="00FC7198"/>
    <w:rsid w:val="00FC760E"/>
    <w:rsid w:val="00FC770D"/>
    <w:rsid w:val="00FD0241"/>
    <w:rsid w:val="00FD0E0B"/>
    <w:rsid w:val="00FD121A"/>
    <w:rsid w:val="00FD2016"/>
    <w:rsid w:val="00FD27D3"/>
    <w:rsid w:val="00FD477F"/>
    <w:rsid w:val="00FD5F95"/>
    <w:rsid w:val="00FD6D71"/>
    <w:rsid w:val="00FE23B2"/>
    <w:rsid w:val="00FE351E"/>
    <w:rsid w:val="00FE3FB9"/>
    <w:rsid w:val="00FE63AC"/>
    <w:rsid w:val="00FE6748"/>
    <w:rsid w:val="00FF1BE3"/>
    <w:rsid w:val="00FF1EDC"/>
    <w:rsid w:val="00FF20C5"/>
    <w:rsid w:val="00FF2CAD"/>
    <w:rsid w:val="00FF36BB"/>
    <w:rsid w:val="00FF4568"/>
    <w:rsid w:val="00FF6676"/>
    <w:rsid w:val="00FF7116"/>
    <w:rsid w:val="00FF7C39"/>
    <w:rsid w:val="00FF7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Balloon Text"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78D8"/>
    <w:pPr>
      <w:spacing w:before="120" w:after="60"/>
      <w:ind w:left="1440"/>
    </w:pPr>
    <w:rPr>
      <w:rFonts w:ascii="Arial" w:hAnsi="Arial"/>
      <w:szCs w:val="24"/>
    </w:rPr>
  </w:style>
  <w:style w:type="paragraph" w:styleId="Heading1">
    <w:name w:val="heading 1"/>
    <w:next w:val="BodyText"/>
    <w:link w:val="Heading1Char"/>
    <w:autoRedefine/>
    <w:qFormat/>
    <w:rsid w:val="00982961"/>
    <w:pPr>
      <w:keepNext/>
      <w:numPr>
        <w:numId w:val="1"/>
      </w:numPr>
      <w:pBdr>
        <w:bottom w:val="single" w:sz="18" w:space="1" w:color="auto"/>
      </w:pBdr>
      <w:spacing w:before="480" w:after="180"/>
      <w:outlineLvl w:val="0"/>
    </w:pPr>
    <w:rPr>
      <w:rFonts w:ascii="Arial" w:hAnsi="Arial" w:cs="Arial"/>
      <w:b/>
      <w:kern w:val="32"/>
      <w:sz w:val="28"/>
      <w:szCs w:val="32"/>
    </w:rPr>
  </w:style>
  <w:style w:type="paragraph" w:styleId="Heading2">
    <w:name w:val="heading 2"/>
    <w:basedOn w:val="Heading1"/>
    <w:next w:val="BodyText"/>
    <w:autoRedefine/>
    <w:qFormat/>
    <w:rsid w:val="00807266"/>
    <w:pPr>
      <w:numPr>
        <w:ilvl w:val="1"/>
      </w:numPr>
      <w:pBdr>
        <w:bottom w:val="single" w:sz="8" w:space="1" w:color="auto"/>
      </w:pBdr>
      <w:spacing w:before="360"/>
      <w:outlineLvl w:val="1"/>
    </w:pPr>
    <w:rPr>
      <w:bCs/>
      <w:iCs/>
      <w:sz w:val="24"/>
      <w:szCs w:val="28"/>
    </w:rPr>
  </w:style>
  <w:style w:type="paragraph" w:styleId="Heading3">
    <w:name w:val="heading 3"/>
    <w:basedOn w:val="Heading2"/>
    <w:next w:val="Normal"/>
    <w:qFormat/>
    <w:rsid w:val="00C17192"/>
    <w:pPr>
      <w:numPr>
        <w:ilvl w:val="2"/>
      </w:numPr>
      <w:pBdr>
        <w:bottom w:val="none" w:sz="0" w:space="0" w:color="auto"/>
      </w:pBdr>
      <w:spacing w:before="240"/>
      <w:outlineLvl w:val="2"/>
    </w:pPr>
    <w:rPr>
      <w:bCs w:val="0"/>
      <w:szCs w:val="26"/>
    </w:rPr>
  </w:style>
  <w:style w:type="paragraph" w:styleId="Heading4">
    <w:name w:val="heading 4"/>
    <w:basedOn w:val="Normal"/>
    <w:next w:val="Normal"/>
    <w:qFormat/>
    <w:rsid w:val="00C17192"/>
    <w:pPr>
      <w:keepNext/>
      <w:numPr>
        <w:ilvl w:val="3"/>
        <w:numId w:val="1"/>
      </w:numPr>
      <w:spacing w:after="0"/>
      <w:outlineLvl w:val="3"/>
    </w:pPr>
    <w:rPr>
      <w:bCs/>
      <w:szCs w:val="28"/>
    </w:rPr>
  </w:style>
  <w:style w:type="paragraph" w:styleId="Heading5">
    <w:name w:val="heading 5"/>
    <w:basedOn w:val="Normal"/>
    <w:next w:val="Normal"/>
    <w:qFormat/>
    <w:rsid w:val="00C17192"/>
    <w:pPr>
      <w:numPr>
        <w:ilvl w:val="4"/>
        <w:numId w:val="1"/>
      </w:numPr>
      <w:spacing w:after="0"/>
      <w:outlineLvl w:val="4"/>
    </w:pPr>
    <w:rPr>
      <w:bCs/>
      <w:i/>
      <w:iCs/>
      <w:szCs w:val="26"/>
    </w:rPr>
  </w:style>
  <w:style w:type="paragraph" w:styleId="Heading6">
    <w:name w:val="heading 6"/>
    <w:basedOn w:val="Normal"/>
    <w:next w:val="Normal"/>
    <w:link w:val="Heading6Char"/>
    <w:qFormat/>
    <w:rsid w:val="00C17192"/>
    <w:pPr>
      <w:spacing w:before="240"/>
      <w:ind w:left="0"/>
      <w:outlineLvl w:val="5"/>
    </w:pPr>
    <w:rPr>
      <w:b/>
      <w:bCs/>
      <w:szCs w:val="22"/>
    </w:rPr>
  </w:style>
  <w:style w:type="paragraph" w:styleId="Heading7">
    <w:name w:val="heading 7"/>
    <w:basedOn w:val="Normal"/>
    <w:next w:val="Normal"/>
    <w:qFormat/>
    <w:rsid w:val="00C17192"/>
    <w:pPr>
      <w:spacing w:before="240"/>
      <w:ind w:left="0"/>
      <w:outlineLvl w:val="6"/>
    </w:pPr>
  </w:style>
  <w:style w:type="paragraph" w:styleId="Heading8">
    <w:name w:val="heading 8"/>
    <w:basedOn w:val="Normal"/>
    <w:next w:val="Normal"/>
    <w:qFormat/>
    <w:rsid w:val="00C17192"/>
    <w:pPr>
      <w:spacing w:before="240"/>
      <w:ind w:left="0"/>
      <w:outlineLvl w:val="7"/>
    </w:pPr>
    <w:rPr>
      <w:i/>
      <w:iCs/>
    </w:rPr>
  </w:style>
  <w:style w:type="paragraph" w:styleId="Heading9">
    <w:name w:val="heading 9"/>
    <w:basedOn w:val="Normal"/>
    <w:next w:val="Normal"/>
    <w:qFormat/>
    <w:rsid w:val="00C17192"/>
    <w:pPr>
      <w:spacing w:before="240"/>
      <w:ind w:left="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ame">
    <w:name w:val="Chapter Name"/>
    <w:basedOn w:val="Normal"/>
    <w:rsid w:val="00C17192"/>
    <w:pPr>
      <w:spacing w:before="60" w:after="1200"/>
      <w:ind w:left="0"/>
    </w:pPr>
    <w:rPr>
      <w:b/>
      <w:i/>
      <w:sz w:val="48"/>
    </w:rPr>
  </w:style>
  <w:style w:type="paragraph" w:customStyle="1" w:styleId="ChapterHeading">
    <w:name w:val="Chapter Heading"/>
    <w:basedOn w:val="Normal"/>
    <w:next w:val="ChapterName"/>
    <w:rsid w:val="00C17192"/>
    <w:pPr>
      <w:keepNext/>
      <w:pBdr>
        <w:bottom w:val="single" w:sz="36" w:space="1" w:color="auto"/>
      </w:pBdr>
      <w:spacing w:before="2000"/>
      <w:ind w:left="0"/>
    </w:pPr>
    <w:rPr>
      <w:i/>
      <w:caps/>
      <w:sz w:val="44"/>
    </w:rPr>
  </w:style>
  <w:style w:type="paragraph" w:styleId="Caption">
    <w:name w:val="caption"/>
    <w:basedOn w:val="Normal"/>
    <w:next w:val="Normal"/>
    <w:link w:val="CaptionChar"/>
    <w:qFormat/>
    <w:rsid w:val="002F6908"/>
    <w:pPr>
      <w:ind w:left="2707" w:hanging="1267"/>
    </w:pPr>
    <w:rPr>
      <w:rFonts w:ascii="Helvetica" w:hAnsi="Helvetica"/>
      <w:i/>
      <w:sz w:val="18"/>
      <w:szCs w:val="20"/>
    </w:rPr>
  </w:style>
  <w:style w:type="paragraph" w:customStyle="1" w:styleId="CardField">
    <w:name w:val="Card Field"/>
    <w:rsid w:val="00C17192"/>
    <w:pPr>
      <w:jc w:val="center"/>
    </w:pPr>
    <w:rPr>
      <w:rFonts w:ascii="Courier" w:hAnsi="Courier"/>
      <w:noProof/>
      <w:sz w:val="16"/>
    </w:rPr>
  </w:style>
  <w:style w:type="paragraph" w:customStyle="1" w:styleId="CardHeading">
    <w:name w:val="Card Heading"/>
    <w:rsid w:val="00C17192"/>
    <w:rPr>
      <w:rFonts w:ascii="Helvetica" w:hAnsi="Helvetica"/>
      <w:i/>
      <w:noProof/>
      <w:sz w:val="16"/>
    </w:rPr>
  </w:style>
  <w:style w:type="paragraph" w:customStyle="1" w:styleId="CardStyle">
    <w:name w:val="Card Style"/>
    <w:rsid w:val="00C17192"/>
    <w:rPr>
      <w:rFonts w:ascii="Courier" w:hAnsi="Courier"/>
      <w:noProof/>
      <w:sz w:val="16"/>
    </w:rPr>
  </w:style>
  <w:style w:type="paragraph" w:customStyle="1" w:styleId="CardTitle">
    <w:name w:val="Card Title"/>
    <w:rsid w:val="00C17192"/>
    <w:rPr>
      <w:rFonts w:ascii="Helvetica" w:hAnsi="Helvetica"/>
      <w:b/>
      <w:noProof/>
      <w:sz w:val="16"/>
    </w:rPr>
  </w:style>
  <w:style w:type="paragraph" w:customStyle="1" w:styleId="CardValues">
    <w:name w:val="Card Values"/>
    <w:rsid w:val="00C17192"/>
    <w:pPr>
      <w:jc w:val="center"/>
    </w:pPr>
    <w:rPr>
      <w:rFonts w:ascii="Helvetica" w:hAnsi="Helvetica"/>
      <w:noProof/>
      <w:sz w:val="16"/>
    </w:rPr>
  </w:style>
  <w:style w:type="paragraph" w:customStyle="1" w:styleId="EvenHeader">
    <w:name w:val="Even Header"/>
    <w:basedOn w:val="Header"/>
    <w:rsid w:val="00C17192"/>
    <w:pPr>
      <w:pBdr>
        <w:bottom w:val="single" w:sz="12" w:space="1" w:color="auto"/>
      </w:pBdr>
      <w:tabs>
        <w:tab w:val="clear" w:pos="4320"/>
        <w:tab w:val="clear" w:pos="8640"/>
      </w:tabs>
      <w:ind w:right="360"/>
    </w:pPr>
    <w:rPr>
      <w:rFonts w:cs="Arial"/>
    </w:rPr>
  </w:style>
  <w:style w:type="paragraph" w:styleId="Header">
    <w:name w:val="header"/>
    <w:basedOn w:val="Normal"/>
    <w:link w:val="HeaderChar"/>
    <w:rsid w:val="00C17192"/>
    <w:pPr>
      <w:tabs>
        <w:tab w:val="center" w:pos="4320"/>
        <w:tab w:val="right" w:pos="8640"/>
      </w:tabs>
    </w:pPr>
  </w:style>
  <w:style w:type="paragraph" w:customStyle="1" w:styleId="Figure">
    <w:name w:val="Figure"/>
    <w:basedOn w:val="Normal"/>
    <w:next w:val="Caption"/>
    <w:link w:val="FigureChar"/>
    <w:rsid w:val="00C17192"/>
    <w:pPr>
      <w:keepNext/>
      <w:spacing w:before="240" w:after="0"/>
    </w:pPr>
  </w:style>
  <w:style w:type="character" w:customStyle="1" w:styleId="FigureChar">
    <w:name w:val="Figure Char"/>
    <w:link w:val="Figure"/>
    <w:rsid w:val="0016490F"/>
    <w:rPr>
      <w:sz w:val="22"/>
      <w:szCs w:val="24"/>
      <w:lang w:val="en-US" w:eastAsia="en-US" w:bidi="ar-SA"/>
    </w:rPr>
  </w:style>
  <w:style w:type="paragraph" w:customStyle="1" w:styleId="FileFormat">
    <w:name w:val="File Format"/>
    <w:basedOn w:val="Normal"/>
    <w:rsid w:val="00C17192"/>
    <w:pPr>
      <w:pBdr>
        <w:top w:val="single" w:sz="6" w:space="1" w:color="auto"/>
        <w:left w:val="single" w:sz="6" w:space="4" w:color="auto"/>
        <w:bottom w:val="single" w:sz="6" w:space="1" w:color="auto"/>
        <w:right w:val="single" w:sz="6" w:space="4" w:color="auto"/>
      </w:pBdr>
      <w:contextualSpacing/>
    </w:pPr>
    <w:rPr>
      <w:rFonts w:ascii="Courier New" w:hAnsi="Courier New"/>
      <w:sz w:val="16"/>
    </w:rPr>
  </w:style>
  <w:style w:type="character" w:customStyle="1" w:styleId="Highlight">
    <w:name w:val="Highlight"/>
    <w:rsid w:val="00C17192"/>
    <w:rPr>
      <w:i/>
    </w:rPr>
  </w:style>
  <w:style w:type="paragraph" w:styleId="Index1">
    <w:name w:val="index 1"/>
    <w:basedOn w:val="Normal"/>
    <w:next w:val="Normal"/>
    <w:semiHidden/>
    <w:rsid w:val="00C17192"/>
    <w:pPr>
      <w:tabs>
        <w:tab w:val="right" w:leader="dot" w:pos="8640"/>
      </w:tabs>
      <w:spacing w:before="0"/>
      <w:ind w:left="360" w:hanging="360"/>
    </w:pPr>
  </w:style>
  <w:style w:type="paragraph" w:styleId="Index2">
    <w:name w:val="index 2"/>
    <w:basedOn w:val="Normal"/>
    <w:next w:val="Normal"/>
    <w:semiHidden/>
    <w:rsid w:val="00C17192"/>
    <w:pPr>
      <w:tabs>
        <w:tab w:val="right" w:leader="dot" w:pos="8640"/>
      </w:tabs>
      <w:spacing w:before="0"/>
      <w:ind w:left="720" w:hanging="360"/>
    </w:pPr>
  </w:style>
  <w:style w:type="paragraph" w:styleId="Index3">
    <w:name w:val="index 3"/>
    <w:basedOn w:val="Normal"/>
    <w:next w:val="Normal"/>
    <w:semiHidden/>
    <w:rsid w:val="00C17192"/>
    <w:pPr>
      <w:tabs>
        <w:tab w:val="right" w:leader="dot" w:pos="8640"/>
      </w:tabs>
      <w:spacing w:before="0"/>
      <w:ind w:left="1080" w:hanging="360"/>
    </w:pPr>
  </w:style>
  <w:style w:type="paragraph" w:styleId="IndexHeading">
    <w:name w:val="index heading"/>
    <w:basedOn w:val="Normal"/>
    <w:next w:val="Index1"/>
    <w:semiHidden/>
    <w:rsid w:val="00C17192"/>
    <w:pPr>
      <w:ind w:left="0"/>
    </w:pPr>
    <w:rPr>
      <w:b/>
    </w:rPr>
  </w:style>
  <w:style w:type="paragraph" w:styleId="ListBullet">
    <w:name w:val="List Bullet"/>
    <w:basedOn w:val="Normal"/>
    <w:rsid w:val="00C17192"/>
    <w:pPr>
      <w:numPr>
        <w:numId w:val="2"/>
      </w:numPr>
    </w:pPr>
  </w:style>
  <w:style w:type="table" w:styleId="TableGrid">
    <w:name w:val="Table Grid"/>
    <w:basedOn w:val="TableNormal"/>
    <w:rsid w:val="00C17192"/>
    <w:pPr>
      <w:spacing w:before="120" w:after="120"/>
      <w:ind w:left="2016"/>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link w:val="ListNumberChar"/>
    <w:rsid w:val="00C17192"/>
    <w:pPr>
      <w:numPr>
        <w:numId w:val="4"/>
      </w:numPr>
    </w:pPr>
  </w:style>
  <w:style w:type="paragraph" w:customStyle="1" w:styleId="OddHeader">
    <w:name w:val="Odd Header"/>
    <w:basedOn w:val="Header"/>
    <w:rsid w:val="00C17192"/>
    <w:pPr>
      <w:pBdr>
        <w:bottom w:val="single" w:sz="12" w:space="1" w:color="auto"/>
      </w:pBdr>
      <w:tabs>
        <w:tab w:val="clear" w:pos="4320"/>
        <w:tab w:val="clear" w:pos="8640"/>
        <w:tab w:val="right" w:pos="8280"/>
        <w:tab w:val="right" w:pos="9000"/>
      </w:tabs>
    </w:pPr>
    <w:rPr>
      <w:rFonts w:cs="Arial"/>
    </w:rPr>
  </w:style>
  <w:style w:type="paragraph" w:customStyle="1" w:styleId="TableHeading">
    <w:name w:val="Table Heading"/>
    <w:basedOn w:val="TableText"/>
    <w:rsid w:val="00C17192"/>
    <w:rPr>
      <w:b/>
    </w:rPr>
  </w:style>
  <w:style w:type="paragraph" w:styleId="TableofAuthorities">
    <w:name w:val="table of authorities"/>
    <w:basedOn w:val="Normal"/>
    <w:next w:val="Normal"/>
    <w:semiHidden/>
    <w:rsid w:val="00C17192"/>
    <w:pPr>
      <w:tabs>
        <w:tab w:val="right" w:leader="dot" w:pos="9000"/>
      </w:tabs>
      <w:ind w:left="220" w:hanging="220"/>
    </w:pPr>
  </w:style>
  <w:style w:type="paragraph" w:customStyle="1" w:styleId="TableText">
    <w:name w:val="Table Text"/>
    <w:basedOn w:val="Normal"/>
    <w:rsid w:val="00C17192"/>
    <w:pPr>
      <w:spacing w:before="40" w:after="40"/>
      <w:ind w:left="0"/>
    </w:pPr>
    <w:rPr>
      <w:sz w:val="16"/>
    </w:rPr>
  </w:style>
  <w:style w:type="paragraph" w:styleId="TOC1">
    <w:name w:val="toc 1"/>
    <w:basedOn w:val="Normal"/>
    <w:next w:val="Normal"/>
    <w:uiPriority w:val="39"/>
    <w:rsid w:val="00C17192"/>
    <w:pPr>
      <w:tabs>
        <w:tab w:val="left" w:pos="432"/>
        <w:tab w:val="right" w:leader="dot" w:pos="7747"/>
      </w:tabs>
      <w:spacing w:before="0" w:after="0"/>
      <w:ind w:left="0"/>
    </w:pPr>
    <w:rPr>
      <w:b/>
    </w:rPr>
  </w:style>
  <w:style w:type="paragraph" w:styleId="TOC2">
    <w:name w:val="toc 2"/>
    <w:basedOn w:val="Normal"/>
    <w:next w:val="Normal"/>
    <w:uiPriority w:val="39"/>
    <w:rsid w:val="00C17192"/>
    <w:pPr>
      <w:tabs>
        <w:tab w:val="right" w:leader="dot" w:pos="7747"/>
      </w:tabs>
      <w:spacing w:before="0" w:after="0"/>
      <w:ind w:left="220"/>
    </w:pPr>
  </w:style>
  <w:style w:type="paragraph" w:styleId="TOC3">
    <w:name w:val="toc 3"/>
    <w:basedOn w:val="Normal"/>
    <w:next w:val="Normal"/>
    <w:semiHidden/>
    <w:rsid w:val="00C17192"/>
    <w:pPr>
      <w:tabs>
        <w:tab w:val="right" w:leader="dot" w:pos="9000"/>
      </w:tabs>
      <w:spacing w:before="0" w:after="0"/>
      <w:ind w:left="440"/>
    </w:pPr>
    <w:rPr>
      <w:i/>
    </w:rPr>
  </w:style>
  <w:style w:type="paragraph" w:styleId="TOC4">
    <w:name w:val="toc 4"/>
    <w:basedOn w:val="Normal"/>
    <w:next w:val="Normal"/>
    <w:semiHidden/>
    <w:rsid w:val="00C17192"/>
    <w:pPr>
      <w:tabs>
        <w:tab w:val="right" w:leader="dot" w:pos="9000"/>
      </w:tabs>
      <w:spacing w:before="0" w:after="0"/>
      <w:ind w:left="660"/>
    </w:pPr>
    <w:rPr>
      <w:sz w:val="18"/>
    </w:rPr>
  </w:style>
  <w:style w:type="paragraph" w:customStyle="1" w:styleId="TOCIndexHeading">
    <w:name w:val="TOC/Index Heading"/>
    <w:basedOn w:val="ChapterName"/>
    <w:rsid w:val="00C17192"/>
  </w:style>
  <w:style w:type="paragraph" w:styleId="Footer">
    <w:name w:val="footer"/>
    <w:basedOn w:val="Normal"/>
    <w:rsid w:val="00C17192"/>
    <w:pPr>
      <w:tabs>
        <w:tab w:val="center" w:pos="4320"/>
        <w:tab w:val="right" w:pos="8640"/>
      </w:tabs>
    </w:pPr>
  </w:style>
  <w:style w:type="character" w:styleId="FootnoteReference">
    <w:name w:val="footnote reference"/>
    <w:semiHidden/>
    <w:rsid w:val="00C17192"/>
    <w:rPr>
      <w:vertAlign w:val="superscript"/>
    </w:rPr>
  </w:style>
  <w:style w:type="paragraph" w:styleId="FootnoteText">
    <w:name w:val="footnote text"/>
    <w:basedOn w:val="Normal"/>
    <w:semiHidden/>
    <w:rsid w:val="00C17192"/>
  </w:style>
  <w:style w:type="paragraph" w:styleId="TOC5">
    <w:name w:val="toc 5"/>
    <w:basedOn w:val="Normal"/>
    <w:next w:val="Normal"/>
    <w:semiHidden/>
    <w:rsid w:val="00C17192"/>
    <w:pPr>
      <w:tabs>
        <w:tab w:val="right" w:leader="dot" w:pos="9000"/>
      </w:tabs>
      <w:spacing w:before="0" w:after="0"/>
      <w:ind w:left="880"/>
    </w:pPr>
    <w:rPr>
      <w:sz w:val="18"/>
    </w:rPr>
  </w:style>
  <w:style w:type="paragraph" w:styleId="TOC6">
    <w:name w:val="toc 6"/>
    <w:basedOn w:val="Normal"/>
    <w:next w:val="Normal"/>
    <w:semiHidden/>
    <w:rsid w:val="00C17192"/>
    <w:pPr>
      <w:tabs>
        <w:tab w:val="right" w:leader="dot" w:pos="9000"/>
      </w:tabs>
      <w:spacing w:before="0" w:after="0"/>
      <w:ind w:left="1100"/>
    </w:pPr>
    <w:rPr>
      <w:sz w:val="18"/>
    </w:rPr>
  </w:style>
  <w:style w:type="paragraph" w:styleId="TOC7">
    <w:name w:val="toc 7"/>
    <w:basedOn w:val="Normal"/>
    <w:next w:val="Normal"/>
    <w:semiHidden/>
    <w:rsid w:val="00C17192"/>
    <w:pPr>
      <w:tabs>
        <w:tab w:val="right" w:leader="dot" w:pos="9000"/>
      </w:tabs>
      <w:spacing w:before="0" w:after="0"/>
      <w:ind w:left="1320"/>
    </w:pPr>
    <w:rPr>
      <w:sz w:val="18"/>
    </w:rPr>
  </w:style>
  <w:style w:type="paragraph" w:styleId="TOC8">
    <w:name w:val="toc 8"/>
    <w:basedOn w:val="Normal"/>
    <w:next w:val="Normal"/>
    <w:semiHidden/>
    <w:rsid w:val="00C17192"/>
    <w:pPr>
      <w:tabs>
        <w:tab w:val="right" w:leader="dot" w:pos="9000"/>
      </w:tabs>
      <w:spacing w:before="0" w:after="0"/>
      <w:ind w:left="1540"/>
    </w:pPr>
    <w:rPr>
      <w:sz w:val="18"/>
    </w:rPr>
  </w:style>
  <w:style w:type="paragraph" w:styleId="TOC9">
    <w:name w:val="toc 9"/>
    <w:basedOn w:val="Normal"/>
    <w:next w:val="Normal"/>
    <w:semiHidden/>
    <w:rsid w:val="00C17192"/>
    <w:pPr>
      <w:tabs>
        <w:tab w:val="right" w:leader="dot" w:pos="9000"/>
      </w:tabs>
      <w:spacing w:before="0" w:after="0"/>
      <w:ind w:left="1760"/>
    </w:pPr>
    <w:rPr>
      <w:sz w:val="18"/>
    </w:rPr>
  </w:style>
  <w:style w:type="paragraph" w:styleId="Title">
    <w:name w:val="Title"/>
    <w:basedOn w:val="Normal"/>
    <w:qFormat/>
    <w:rsid w:val="00C17192"/>
    <w:pPr>
      <w:spacing w:line="480" w:lineRule="atLeast"/>
      <w:ind w:left="0"/>
      <w:jc w:val="center"/>
    </w:pPr>
    <w:rPr>
      <w:b/>
      <w:sz w:val="48"/>
    </w:rPr>
  </w:style>
  <w:style w:type="paragraph" w:styleId="Index4">
    <w:name w:val="index 4"/>
    <w:basedOn w:val="Normal"/>
    <w:next w:val="Normal"/>
    <w:autoRedefine/>
    <w:semiHidden/>
    <w:rsid w:val="00C17192"/>
    <w:pPr>
      <w:tabs>
        <w:tab w:val="right" w:leader="dot" w:pos="4140"/>
      </w:tabs>
      <w:spacing w:before="0" w:after="0"/>
      <w:ind w:left="880" w:hanging="220"/>
    </w:pPr>
  </w:style>
  <w:style w:type="paragraph" w:styleId="Index5">
    <w:name w:val="index 5"/>
    <w:basedOn w:val="Normal"/>
    <w:next w:val="Normal"/>
    <w:autoRedefine/>
    <w:semiHidden/>
    <w:rsid w:val="00C17192"/>
    <w:pPr>
      <w:tabs>
        <w:tab w:val="right" w:leader="dot" w:pos="4140"/>
      </w:tabs>
      <w:spacing w:before="0" w:after="0"/>
      <w:ind w:left="1100" w:hanging="220"/>
    </w:pPr>
  </w:style>
  <w:style w:type="paragraph" w:styleId="Index6">
    <w:name w:val="index 6"/>
    <w:basedOn w:val="Normal"/>
    <w:next w:val="Normal"/>
    <w:autoRedefine/>
    <w:semiHidden/>
    <w:rsid w:val="00C17192"/>
    <w:pPr>
      <w:tabs>
        <w:tab w:val="right" w:leader="dot" w:pos="4140"/>
      </w:tabs>
      <w:spacing w:before="0" w:after="0"/>
      <w:ind w:left="1320" w:hanging="220"/>
    </w:pPr>
  </w:style>
  <w:style w:type="paragraph" w:styleId="Index7">
    <w:name w:val="index 7"/>
    <w:basedOn w:val="Normal"/>
    <w:next w:val="Normal"/>
    <w:autoRedefine/>
    <w:semiHidden/>
    <w:rsid w:val="00C17192"/>
    <w:pPr>
      <w:tabs>
        <w:tab w:val="right" w:leader="dot" w:pos="4140"/>
      </w:tabs>
      <w:spacing w:before="0" w:after="0"/>
      <w:ind w:left="1540" w:hanging="220"/>
    </w:pPr>
  </w:style>
  <w:style w:type="paragraph" w:styleId="Index8">
    <w:name w:val="index 8"/>
    <w:basedOn w:val="Normal"/>
    <w:next w:val="Normal"/>
    <w:autoRedefine/>
    <w:semiHidden/>
    <w:rsid w:val="00C17192"/>
    <w:pPr>
      <w:tabs>
        <w:tab w:val="right" w:leader="dot" w:pos="4140"/>
      </w:tabs>
      <w:spacing w:before="0" w:after="0"/>
      <w:ind w:left="1760" w:hanging="220"/>
    </w:pPr>
  </w:style>
  <w:style w:type="paragraph" w:styleId="Index9">
    <w:name w:val="index 9"/>
    <w:basedOn w:val="Normal"/>
    <w:next w:val="Normal"/>
    <w:autoRedefine/>
    <w:semiHidden/>
    <w:rsid w:val="00C17192"/>
    <w:pPr>
      <w:tabs>
        <w:tab w:val="right" w:leader="dot" w:pos="4140"/>
      </w:tabs>
      <w:spacing w:before="0" w:after="0"/>
      <w:ind w:hanging="220"/>
    </w:pPr>
  </w:style>
  <w:style w:type="paragraph" w:styleId="CommentText">
    <w:name w:val="annotation text"/>
    <w:basedOn w:val="Normal"/>
    <w:link w:val="CommentTextChar"/>
    <w:semiHidden/>
    <w:rsid w:val="00C17192"/>
  </w:style>
  <w:style w:type="paragraph" w:styleId="DocumentMap">
    <w:name w:val="Document Map"/>
    <w:basedOn w:val="Normal"/>
    <w:semiHidden/>
    <w:rsid w:val="00C17192"/>
    <w:pPr>
      <w:shd w:val="clear" w:color="auto" w:fill="000080"/>
    </w:pPr>
    <w:rPr>
      <w:rFonts w:ascii="Tahoma" w:hAnsi="Tahoma" w:cs="Tahoma"/>
    </w:rPr>
  </w:style>
  <w:style w:type="paragraph" w:styleId="EndnoteText">
    <w:name w:val="endnote text"/>
    <w:basedOn w:val="Normal"/>
    <w:semiHidden/>
    <w:rsid w:val="00C17192"/>
  </w:style>
  <w:style w:type="paragraph" w:styleId="MacroText">
    <w:name w:val="macro"/>
    <w:semiHidden/>
    <w:rsid w:val="00C17192"/>
    <w:pPr>
      <w:tabs>
        <w:tab w:val="left" w:pos="480"/>
        <w:tab w:val="left" w:pos="960"/>
        <w:tab w:val="left" w:pos="1440"/>
        <w:tab w:val="left" w:pos="1920"/>
        <w:tab w:val="left" w:pos="2400"/>
        <w:tab w:val="left" w:pos="2880"/>
        <w:tab w:val="left" w:pos="3360"/>
        <w:tab w:val="left" w:pos="3840"/>
        <w:tab w:val="left" w:pos="4320"/>
      </w:tabs>
      <w:spacing w:before="120" w:after="120"/>
      <w:ind w:left="1980"/>
      <w:jc w:val="both"/>
    </w:pPr>
    <w:rPr>
      <w:rFonts w:ascii="Courier New" w:hAnsi="Courier New" w:cs="Courier New"/>
    </w:rPr>
  </w:style>
  <w:style w:type="paragraph" w:styleId="TableofFigures">
    <w:name w:val="table of figures"/>
    <w:basedOn w:val="Normal"/>
    <w:next w:val="Normal"/>
    <w:semiHidden/>
    <w:rsid w:val="00C17192"/>
    <w:pPr>
      <w:ind w:left="440" w:hanging="440"/>
    </w:pPr>
  </w:style>
  <w:style w:type="paragraph" w:styleId="TOAHeading">
    <w:name w:val="toa heading"/>
    <w:basedOn w:val="Normal"/>
    <w:next w:val="Normal"/>
    <w:semiHidden/>
    <w:rsid w:val="00C17192"/>
    <w:rPr>
      <w:rFonts w:cs="Arial"/>
      <w:b/>
      <w:bCs/>
      <w:sz w:val="24"/>
    </w:rPr>
  </w:style>
  <w:style w:type="character" w:styleId="CommentReference">
    <w:name w:val="annotation reference"/>
    <w:semiHidden/>
    <w:rsid w:val="00C17192"/>
    <w:rPr>
      <w:sz w:val="16"/>
      <w:szCs w:val="16"/>
    </w:rPr>
  </w:style>
  <w:style w:type="paragraph" w:styleId="BalloonText">
    <w:name w:val="Balloon Text"/>
    <w:basedOn w:val="Normal"/>
    <w:semiHidden/>
    <w:rsid w:val="00C17192"/>
    <w:rPr>
      <w:rFonts w:ascii="Tahoma" w:hAnsi="Tahoma" w:cs="Tahoma"/>
      <w:sz w:val="16"/>
      <w:szCs w:val="16"/>
    </w:rPr>
  </w:style>
  <w:style w:type="paragraph" w:styleId="CommentSubject">
    <w:name w:val="annotation subject"/>
    <w:basedOn w:val="CommentText"/>
    <w:next w:val="CommentText"/>
    <w:semiHidden/>
    <w:rsid w:val="00C17192"/>
    <w:rPr>
      <w:b/>
      <w:bCs/>
    </w:rPr>
  </w:style>
  <w:style w:type="paragraph" w:customStyle="1" w:styleId="ListBulletTight">
    <w:name w:val="List Bullet Tight"/>
    <w:basedOn w:val="ListBullet"/>
    <w:rsid w:val="00C17192"/>
    <w:pPr>
      <w:spacing w:before="0" w:after="0"/>
    </w:pPr>
  </w:style>
  <w:style w:type="paragraph" w:customStyle="1" w:styleId="Topics">
    <w:name w:val="Topics"/>
    <w:basedOn w:val="Normal"/>
    <w:rsid w:val="00C17192"/>
    <w:pPr>
      <w:tabs>
        <w:tab w:val="num" w:pos="2250"/>
      </w:tabs>
      <w:spacing w:before="0" w:after="0"/>
      <w:ind w:left="2250" w:hanging="360"/>
    </w:pPr>
    <w:rPr>
      <w:b/>
      <w:i/>
      <w:sz w:val="28"/>
    </w:rPr>
  </w:style>
  <w:style w:type="paragraph" w:customStyle="1" w:styleId="ListNumberTight">
    <w:name w:val="List Number Tight"/>
    <w:basedOn w:val="ListNumber"/>
    <w:rsid w:val="00C17192"/>
    <w:pPr>
      <w:numPr>
        <w:numId w:val="5"/>
      </w:numPr>
      <w:spacing w:before="0" w:after="0"/>
    </w:pPr>
  </w:style>
  <w:style w:type="paragraph" w:customStyle="1" w:styleId="Equation">
    <w:name w:val="Equation"/>
    <w:basedOn w:val="Normal"/>
    <w:next w:val="Normal"/>
    <w:rsid w:val="00C17192"/>
    <w:pPr>
      <w:tabs>
        <w:tab w:val="right" w:leader="dot" w:pos="8640"/>
      </w:tabs>
    </w:pPr>
  </w:style>
  <w:style w:type="paragraph" w:customStyle="1" w:styleId="FooterAquaveo">
    <w:name w:val="Footer Aquaveo"/>
    <w:rsid w:val="003F26DF"/>
    <w:pPr>
      <w:pBdr>
        <w:top w:val="single" w:sz="2" w:space="1" w:color="007749"/>
      </w:pBdr>
      <w:tabs>
        <w:tab w:val="left" w:pos="4080"/>
        <w:tab w:val="center" w:pos="4680"/>
        <w:tab w:val="right" w:pos="9360"/>
      </w:tabs>
    </w:pPr>
    <w:rPr>
      <w:rFonts w:ascii="Arial" w:hAnsi="Arial" w:cs="Arial"/>
      <w:color w:val="807F7D"/>
      <w:szCs w:val="24"/>
    </w:rPr>
  </w:style>
  <w:style w:type="paragraph" w:customStyle="1" w:styleId="HeaderAquaveo">
    <w:name w:val="Header Aquaveo"/>
    <w:rsid w:val="00C17192"/>
    <w:pPr>
      <w:pBdr>
        <w:bottom w:val="single" w:sz="12" w:space="1" w:color="auto"/>
      </w:pBdr>
      <w:tabs>
        <w:tab w:val="right" w:pos="9360"/>
      </w:tabs>
    </w:pPr>
    <w:rPr>
      <w:rFonts w:ascii="Arial" w:hAnsi="Arial"/>
      <w:b/>
      <w:i/>
      <w:szCs w:val="24"/>
    </w:rPr>
  </w:style>
  <w:style w:type="table" w:customStyle="1" w:styleId="TableAquaveo">
    <w:name w:val="Table Aquaveo"/>
    <w:basedOn w:val="TableNormal"/>
    <w:rsid w:val="00C17192"/>
    <w:pPr>
      <w:spacing w:before="120" w:after="120"/>
      <w:ind w:left="1440"/>
    </w:pPr>
    <w:rPr>
      <w:rFonts w:ascii="Arial" w:hAnsi="Arial"/>
      <w:sz w:val="16"/>
    </w:rPr>
    <w:tblPr>
      <w:tblInd w:w="14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style>
  <w:style w:type="paragraph" w:customStyle="1" w:styleId="TableTitle">
    <w:name w:val="Table Title"/>
    <w:basedOn w:val="TableHeading"/>
    <w:rsid w:val="00C17192"/>
    <w:pPr>
      <w:jc w:val="center"/>
    </w:pPr>
    <w:rPr>
      <w:sz w:val="22"/>
    </w:rPr>
  </w:style>
  <w:style w:type="character" w:styleId="PageNumber">
    <w:name w:val="page number"/>
    <w:basedOn w:val="DefaultParagraphFont"/>
    <w:rsid w:val="00C17192"/>
  </w:style>
  <w:style w:type="paragraph" w:customStyle="1" w:styleId="EditNote">
    <w:name w:val="Edit Note"/>
    <w:basedOn w:val="Normal"/>
    <w:rsid w:val="00C17192"/>
    <w:rPr>
      <w:color w:val="FF0000"/>
    </w:rPr>
  </w:style>
  <w:style w:type="paragraph" w:customStyle="1" w:styleId="Tactic">
    <w:name w:val="Tactic"/>
    <w:basedOn w:val="Normal"/>
    <w:rsid w:val="00C17192"/>
    <w:pPr>
      <w:numPr>
        <w:numId w:val="3"/>
      </w:numPr>
    </w:pPr>
  </w:style>
  <w:style w:type="character" w:styleId="FollowedHyperlink">
    <w:name w:val="FollowedHyperlink"/>
    <w:rsid w:val="00C17192"/>
    <w:rPr>
      <w:color w:val="800080"/>
      <w:u w:val="single"/>
    </w:rPr>
  </w:style>
  <w:style w:type="character" w:customStyle="1" w:styleId="ListNumberChar">
    <w:name w:val="List Number Char"/>
    <w:link w:val="ListNumber"/>
    <w:rsid w:val="00C17192"/>
    <w:rPr>
      <w:rFonts w:ascii="Arial" w:hAnsi="Arial"/>
      <w:szCs w:val="24"/>
    </w:rPr>
  </w:style>
  <w:style w:type="character" w:customStyle="1" w:styleId="CaptionChar">
    <w:name w:val="Caption Char"/>
    <w:link w:val="Caption"/>
    <w:rsid w:val="002F6908"/>
    <w:rPr>
      <w:rFonts w:ascii="Helvetica" w:hAnsi="Helvetica"/>
      <w:i/>
      <w:sz w:val="18"/>
    </w:rPr>
  </w:style>
  <w:style w:type="character" w:styleId="Hyperlink">
    <w:name w:val="Hyperlink"/>
    <w:uiPriority w:val="99"/>
    <w:rsid w:val="00C17192"/>
    <w:rPr>
      <w:color w:val="0000FF"/>
      <w:u w:val="single"/>
    </w:rPr>
  </w:style>
  <w:style w:type="paragraph" w:customStyle="1" w:styleId="ListBulletIndent">
    <w:name w:val="List Bullet Indent"/>
    <w:basedOn w:val="ListBullet"/>
    <w:rsid w:val="00C17192"/>
    <w:pPr>
      <w:ind w:left="2520"/>
    </w:pPr>
  </w:style>
  <w:style w:type="paragraph" w:customStyle="1" w:styleId="Version">
    <w:name w:val="Version"/>
    <w:basedOn w:val="Normal"/>
    <w:rsid w:val="00C17192"/>
    <w:pPr>
      <w:spacing w:before="0" w:after="0"/>
      <w:ind w:left="0"/>
      <w:jc w:val="right"/>
    </w:pPr>
    <w:rPr>
      <w:rFonts w:ascii="Arial Narrow" w:eastAsia="Cambria" w:hAnsi="Arial Narrow"/>
      <w:color w:val="FFFFFF"/>
      <w:sz w:val="48"/>
    </w:rPr>
  </w:style>
  <w:style w:type="paragraph" w:customStyle="1" w:styleId="TutorialHeading">
    <w:name w:val="Tutorial Heading"/>
    <w:basedOn w:val="Normal"/>
    <w:rsid w:val="00C17192"/>
    <w:pPr>
      <w:spacing w:before="0" w:after="0"/>
      <w:ind w:left="0"/>
    </w:pPr>
    <w:rPr>
      <w:rFonts w:eastAsia="Cambria"/>
      <w:i/>
      <w:sz w:val="34"/>
    </w:rPr>
  </w:style>
  <w:style w:type="paragraph" w:customStyle="1" w:styleId="TutorialName">
    <w:name w:val="Tutorial Name"/>
    <w:basedOn w:val="Normal"/>
    <w:rsid w:val="00C17192"/>
    <w:pPr>
      <w:spacing w:before="0" w:after="0"/>
      <w:ind w:left="0"/>
    </w:pPr>
    <w:rPr>
      <w:rFonts w:eastAsia="Cambria"/>
      <w:b/>
      <w:i/>
      <w:sz w:val="38"/>
    </w:rPr>
  </w:style>
  <w:style w:type="paragraph" w:customStyle="1" w:styleId="TutorialDescription">
    <w:name w:val="Tutorial Description"/>
    <w:basedOn w:val="Normal"/>
    <w:rsid w:val="00C17192"/>
    <w:pPr>
      <w:spacing w:before="0" w:after="0"/>
      <w:ind w:left="0"/>
    </w:pPr>
    <w:rPr>
      <w:rFonts w:ascii="Arial Narrow" w:eastAsia="Cambria" w:hAnsi="Arial Narrow"/>
      <w:color w:val="7F7F7F"/>
      <w:sz w:val="30"/>
    </w:rPr>
  </w:style>
  <w:style w:type="paragraph" w:customStyle="1" w:styleId="ObjectivesHeading">
    <w:name w:val="Objectives Heading"/>
    <w:basedOn w:val="Normal"/>
    <w:rsid w:val="00C17192"/>
    <w:pPr>
      <w:spacing w:before="0" w:after="0"/>
      <w:ind w:left="0"/>
    </w:pPr>
    <w:rPr>
      <w:rFonts w:eastAsia="Cambria"/>
      <w:color w:val="7F7F7F"/>
      <w:sz w:val="28"/>
    </w:rPr>
  </w:style>
  <w:style w:type="paragraph" w:customStyle="1" w:styleId="Objectives">
    <w:name w:val="Objectives"/>
    <w:basedOn w:val="Normal"/>
    <w:rsid w:val="00C17192"/>
    <w:pPr>
      <w:spacing w:before="0" w:after="0"/>
      <w:ind w:left="0"/>
    </w:pPr>
    <w:rPr>
      <w:rFonts w:eastAsia="Cambria"/>
    </w:rPr>
  </w:style>
  <w:style w:type="paragraph" w:customStyle="1" w:styleId="Requirements">
    <w:name w:val="Requirements"/>
    <w:basedOn w:val="Normal"/>
    <w:rsid w:val="00C17192"/>
    <w:pPr>
      <w:spacing w:before="0" w:after="0"/>
      <w:ind w:left="0"/>
    </w:pPr>
    <w:rPr>
      <w:rFonts w:ascii="Arial Narrow" w:eastAsia="Cambria" w:hAnsi="Arial Narrow"/>
      <w:color w:val="7F7F7F"/>
      <w:sz w:val="30"/>
    </w:rPr>
  </w:style>
  <w:style w:type="paragraph" w:customStyle="1" w:styleId="ListRequirements">
    <w:name w:val="List Requirements"/>
    <w:basedOn w:val="Normal"/>
    <w:rsid w:val="00C17192"/>
    <w:pPr>
      <w:numPr>
        <w:numId w:val="6"/>
      </w:numPr>
      <w:spacing w:before="0" w:after="0"/>
      <w:contextualSpacing/>
    </w:pPr>
    <w:rPr>
      <w:rFonts w:eastAsia="Cambria"/>
    </w:rPr>
  </w:style>
  <w:style w:type="paragraph" w:customStyle="1" w:styleId="BodyText">
    <w:name w:val="BodyText"/>
    <w:basedOn w:val="Normal"/>
    <w:link w:val="BodyTextChar"/>
    <w:autoRedefine/>
    <w:qFormat/>
    <w:rsid w:val="007C6893"/>
    <w:rPr>
      <w:rFonts w:cs="Arial"/>
      <w:szCs w:val="20"/>
    </w:rPr>
  </w:style>
  <w:style w:type="paragraph" w:customStyle="1" w:styleId="CNList">
    <w:name w:val="CN List"/>
    <w:basedOn w:val="ListNumber"/>
    <w:link w:val="CNListChar"/>
    <w:qFormat/>
    <w:rsid w:val="00CA375F"/>
  </w:style>
  <w:style w:type="character" w:customStyle="1" w:styleId="BodyTextChar">
    <w:name w:val="BodyText Char"/>
    <w:link w:val="BodyText"/>
    <w:rsid w:val="007C6893"/>
    <w:rPr>
      <w:rFonts w:ascii="Arial" w:hAnsi="Arial" w:cs="Arial"/>
    </w:rPr>
  </w:style>
  <w:style w:type="paragraph" w:styleId="Revision">
    <w:name w:val="Revision"/>
    <w:hidden/>
    <w:uiPriority w:val="99"/>
    <w:semiHidden/>
    <w:rsid w:val="00F22B73"/>
    <w:rPr>
      <w:sz w:val="22"/>
      <w:szCs w:val="24"/>
    </w:rPr>
  </w:style>
  <w:style w:type="character" w:customStyle="1" w:styleId="CNListChar">
    <w:name w:val="CN List Char"/>
    <w:basedOn w:val="ListNumberChar"/>
    <w:link w:val="CNList"/>
    <w:rsid w:val="00CA375F"/>
    <w:rPr>
      <w:rFonts w:ascii="Arial" w:hAnsi="Arial"/>
      <w:szCs w:val="24"/>
    </w:rPr>
  </w:style>
  <w:style w:type="paragraph" w:customStyle="1" w:styleId="Table">
    <w:name w:val="Table"/>
    <w:basedOn w:val="Caption"/>
    <w:link w:val="TableChar"/>
    <w:rsid w:val="008F19DA"/>
    <w:pPr>
      <w:spacing w:before="60"/>
      <w:ind w:left="288" w:hanging="144"/>
    </w:pPr>
    <w:rPr>
      <w:i w:val="0"/>
      <w:sz w:val="20"/>
    </w:rPr>
  </w:style>
  <w:style w:type="character" w:customStyle="1" w:styleId="TableChar">
    <w:name w:val="Table Char"/>
    <w:link w:val="Table"/>
    <w:rsid w:val="008F19DA"/>
    <w:rPr>
      <w:rFonts w:ascii="Helvetica" w:hAnsi="Helvetica"/>
      <w:i w:val="0"/>
      <w:sz w:val="18"/>
    </w:rPr>
  </w:style>
  <w:style w:type="paragraph" w:styleId="ListParagraph">
    <w:name w:val="List Paragraph"/>
    <w:basedOn w:val="Normal"/>
    <w:qFormat/>
    <w:rsid w:val="006978D8"/>
    <w:pPr>
      <w:spacing w:before="0" w:after="0"/>
      <w:ind w:left="720"/>
      <w:contextualSpacing/>
    </w:pPr>
    <w:rPr>
      <w:rFonts w:ascii="Cambria" w:eastAsia="Cambria" w:hAnsi="Cambria"/>
      <w:sz w:val="24"/>
    </w:rPr>
  </w:style>
  <w:style w:type="character" w:customStyle="1" w:styleId="CommandChar">
    <w:name w:val="Command Char"/>
    <w:rsid w:val="006978D8"/>
    <w:rPr>
      <w:b/>
      <w:i/>
      <w:sz w:val="22"/>
      <w:lang w:val="en-US" w:eastAsia="en-US" w:bidi="ar-SA"/>
    </w:rPr>
  </w:style>
  <w:style w:type="paragraph" w:customStyle="1" w:styleId="Buttondrop-downcheckboxChar">
    <w:name w:val="Button/drop-down/checkbox Char"/>
    <w:basedOn w:val="Normal"/>
    <w:next w:val="Normal"/>
    <w:link w:val="Buttondrop-downcheckboxCharChar"/>
    <w:rsid w:val="006978D8"/>
    <w:pPr>
      <w:ind w:left="1980"/>
    </w:pPr>
    <w:rPr>
      <w:i/>
      <w:szCs w:val="20"/>
    </w:rPr>
  </w:style>
  <w:style w:type="character" w:customStyle="1" w:styleId="Buttondrop-downcheckboxCharChar">
    <w:name w:val="Button/drop-down/checkbox Char Char"/>
    <w:link w:val="Buttondrop-downcheckboxChar"/>
    <w:rsid w:val="006978D8"/>
    <w:rPr>
      <w:i/>
      <w:sz w:val="22"/>
    </w:rPr>
  </w:style>
  <w:style w:type="character" w:customStyle="1" w:styleId="ToolMacroModuleCharChar">
    <w:name w:val="Tool/Macro/Module Char Char"/>
    <w:rsid w:val="006978D8"/>
    <w:rPr>
      <w:i/>
      <w:sz w:val="22"/>
      <w:lang w:val="en-US" w:eastAsia="en-US" w:bidi="ar-SA"/>
    </w:rPr>
  </w:style>
  <w:style w:type="paragraph" w:customStyle="1" w:styleId="Buttondrop-downcheckboxCharChar1">
    <w:name w:val="Button/drop-down/checkbox Char Char1"/>
    <w:basedOn w:val="Normal"/>
    <w:next w:val="Normal"/>
    <w:link w:val="Buttondrop-downcheckboxCharCharChar1"/>
    <w:rsid w:val="006978D8"/>
    <w:pPr>
      <w:ind w:left="1980"/>
    </w:pPr>
    <w:rPr>
      <w:i/>
      <w:szCs w:val="20"/>
    </w:rPr>
  </w:style>
  <w:style w:type="character" w:customStyle="1" w:styleId="Buttondrop-downcheckboxCharCharChar1">
    <w:name w:val="Button/drop-down/checkbox Char Char Char1"/>
    <w:link w:val="Buttondrop-downcheckboxCharChar1"/>
    <w:rsid w:val="006978D8"/>
    <w:rPr>
      <w:i/>
      <w:sz w:val="22"/>
    </w:rPr>
  </w:style>
  <w:style w:type="paragraph" w:customStyle="1" w:styleId="inputCharCharChar">
    <w:name w:val="input Char Char Char"/>
    <w:basedOn w:val="Normal"/>
    <w:next w:val="Normal"/>
    <w:link w:val="inputCharCharCharChar"/>
    <w:rsid w:val="006978D8"/>
    <w:pPr>
      <w:ind w:left="2700" w:hanging="360"/>
    </w:pPr>
    <w:rPr>
      <w:i/>
      <w:szCs w:val="20"/>
    </w:rPr>
  </w:style>
  <w:style w:type="character" w:customStyle="1" w:styleId="inputCharCharCharChar">
    <w:name w:val="input Char Char Char Char"/>
    <w:link w:val="inputCharCharChar"/>
    <w:rsid w:val="006978D8"/>
    <w:rPr>
      <w:i/>
      <w:sz w:val="22"/>
    </w:rPr>
  </w:style>
  <w:style w:type="paragraph" w:customStyle="1" w:styleId="Textbody">
    <w:name w:val="Textbody"/>
    <w:basedOn w:val="Normal"/>
    <w:rsid w:val="006978D8"/>
    <w:pPr>
      <w:tabs>
        <w:tab w:val="left" w:pos="2850"/>
      </w:tabs>
      <w:ind w:left="0"/>
    </w:pPr>
  </w:style>
  <w:style w:type="character" w:customStyle="1" w:styleId="FolderDirectoryChar">
    <w:name w:val="Folder/Directory Char"/>
    <w:link w:val="FolderDirectory"/>
    <w:rsid w:val="00AB3D31"/>
    <w:rPr>
      <w:b/>
      <w:i/>
      <w:sz w:val="22"/>
    </w:rPr>
  </w:style>
  <w:style w:type="paragraph" w:customStyle="1" w:styleId="FolderDirectory">
    <w:name w:val="Folder/Directory"/>
    <w:basedOn w:val="Normal"/>
    <w:next w:val="Normal"/>
    <w:link w:val="FolderDirectoryChar"/>
    <w:rsid w:val="00AB3D31"/>
    <w:pPr>
      <w:numPr>
        <w:numId w:val="7"/>
      </w:numPr>
      <w:tabs>
        <w:tab w:val="clear" w:pos="2160"/>
      </w:tabs>
      <w:ind w:left="1980" w:firstLine="0"/>
    </w:pPr>
    <w:rPr>
      <w:rFonts w:ascii="Times New Roman" w:hAnsi="Times New Roman"/>
      <w:b/>
      <w:i/>
      <w:sz w:val="22"/>
      <w:szCs w:val="20"/>
    </w:rPr>
  </w:style>
  <w:style w:type="paragraph" w:customStyle="1" w:styleId="FileName">
    <w:name w:val="File Name"/>
    <w:basedOn w:val="Normal"/>
    <w:next w:val="Normal"/>
    <w:link w:val="FileNameChar"/>
    <w:rsid w:val="00877624"/>
    <w:pPr>
      <w:spacing w:after="120"/>
      <w:ind w:left="1980"/>
    </w:pPr>
    <w:rPr>
      <w:rFonts w:ascii="Times New Roman" w:hAnsi="Times New Roman"/>
      <w:i/>
      <w:sz w:val="22"/>
      <w:szCs w:val="20"/>
    </w:rPr>
  </w:style>
  <w:style w:type="character" w:customStyle="1" w:styleId="FileNameChar">
    <w:name w:val="File Name Char"/>
    <w:link w:val="FileName"/>
    <w:rsid w:val="00877624"/>
    <w:rPr>
      <w:i/>
      <w:sz w:val="22"/>
    </w:rPr>
  </w:style>
  <w:style w:type="character" w:customStyle="1" w:styleId="Buttondrop-downcheckboxChar1">
    <w:name w:val="Button/drop-down/checkbox Char1"/>
    <w:rsid w:val="00877624"/>
    <w:rPr>
      <w:i/>
      <w:sz w:val="22"/>
      <w:lang w:val="en-US" w:eastAsia="en-US" w:bidi="ar-SA"/>
    </w:rPr>
  </w:style>
  <w:style w:type="paragraph" w:customStyle="1" w:styleId="Buttondrop-downcheckbox">
    <w:name w:val="Button/drop-down/checkbox"/>
    <w:basedOn w:val="Normal"/>
    <w:next w:val="Normal"/>
    <w:link w:val="Buttondrop-downcheckboxChar2"/>
    <w:rsid w:val="00877624"/>
    <w:pPr>
      <w:spacing w:after="120"/>
      <w:ind w:left="1980"/>
    </w:pPr>
    <w:rPr>
      <w:rFonts w:ascii="Times New Roman" w:hAnsi="Times New Roman"/>
      <w:i/>
      <w:sz w:val="22"/>
      <w:szCs w:val="20"/>
    </w:rPr>
  </w:style>
  <w:style w:type="character" w:customStyle="1" w:styleId="Buttondrop-downcheckboxChar2">
    <w:name w:val="Button/drop-down/checkbox Char2"/>
    <w:link w:val="Buttondrop-downcheckbox"/>
    <w:rsid w:val="00877624"/>
    <w:rPr>
      <w:i/>
      <w:sz w:val="22"/>
    </w:rPr>
  </w:style>
  <w:style w:type="paragraph" w:customStyle="1" w:styleId="Numbered">
    <w:name w:val="Numbered"/>
    <w:aliases w:val="Left:  1.63&quot;,Hanging:  0.25&quot;,Before:  1.63&quot;"/>
    <w:basedOn w:val="Normal"/>
    <w:link w:val="NumberedChar"/>
    <w:rsid w:val="005A0BAC"/>
    <w:pPr>
      <w:spacing w:after="120"/>
      <w:ind w:left="2376" w:hanging="360"/>
    </w:pPr>
    <w:rPr>
      <w:rFonts w:ascii="Times New Roman" w:hAnsi="Times New Roman"/>
      <w:sz w:val="22"/>
      <w:szCs w:val="20"/>
    </w:rPr>
  </w:style>
  <w:style w:type="character" w:customStyle="1" w:styleId="NumberedChar">
    <w:name w:val="Numbered Char"/>
    <w:aliases w:val="Left:  1.63&quot; Char,Hanging:  0.25&quot; Char Char,Before:  1.63&quot; Char,Hanging:  0.25&quot; Char"/>
    <w:link w:val="Numbered"/>
    <w:rsid w:val="005A0BAC"/>
    <w:rPr>
      <w:sz w:val="22"/>
    </w:rPr>
  </w:style>
  <w:style w:type="character" w:customStyle="1" w:styleId="HighlightChar">
    <w:name w:val="Highlight Char"/>
    <w:rsid w:val="00353993"/>
    <w:rPr>
      <w:b/>
      <w:bCs/>
      <w:sz w:val="22"/>
      <w:lang w:val="en-US" w:eastAsia="en-US" w:bidi="ar-SA"/>
    </w:rPr>
  </w:style>
  <w:style w:type="paragraph" w:styleId="ListBullet3">
    <w:name w:val="List Bullet 3"/>
    <w:basedOn w:val="Normal"/>
    <w:unhideWhenUsed/>
    <w:rsid w:val="00DC36E3"/>
    <w:pPr>
      <w:numPr>
        <w:numId w:val="8"/>
      </w:numPr>
      <w:contextualSpacing/>
    </w:pPr>
  </w:style>
  <w:style w:type="paragraph" w:customStyle="1" w:styleId="ToolMacroModule">
    <w:name w:val="Tool/Macro/Module"/>
    <w:basedOn w:val="Normal"/>
    <w:next w:val="Normal"/>
    <w:link w:val="ToolMacroModuleChar"/>
    <w:rsid w:val="00DC36E3"/>
    <w:pPr>
      <w:spacing w:after="120"/>
      <w:ind w:left="1980"/>
    </w:pPr>
    <w:rPr>
      <w:rFonts w:ascii="Times New Roman" w:hAnsi="Times New Roman"/>
      <w:i/>
      <w:sz w:val="22"/>
      <w:szCs w:val="20"/>
    </w:rPr>
  </w:style>
  <w:style w:type="character" w:customStyle="1" w:styleId="ToolMacroModuleChar">
    <w:name w:val="Tool/Macro/Module Char"/>
    <w:link w:val="ToolMacroModule"/>
    <w:rsid w:val="00DC36E3"/>
    <w:rPr>
      <w:i/>
      <w:sz w:val="22"/>
    </w:rPr>
  </w:style>
  <w:style w:type="paragraph" w:customStyle="1" w:styleId="input">
    <w:name w:val="input"/>
    <w:basedOn w:val="Normal"/>
    <w:next w:val="Normal"/>
    <w:link w:val="inputChar2"/>
    <w:rsid w:val="003E072C"/>
    <w:pPr>
      <w:spacing w:after="120"/>
      <w:ind w:left="2700" w:hanging="360"/>
    </w:pPr>
    <w:rPr>
      <w:rFonts w:ascii="Times New Roman" w:hAnsi="Times New Roman"/>
      <w:i/>
      <w:sz w:val="22"/>
      <w:szCs w:val="20"/>
    </w:rPr>
  </w:style>
  <w:style w:type="character" w:customStyle="1" w:styleId="inputChar2">
    <w:name w:val="input Char2"/>
    <w:link w:val="input"/>
    <w:rsid w:val="003E072C"/>
    <w:rPr>
      <w:i/>
      <w:sz w:val="22"/>
    </w:rPr>
  </w:style>
  <w:style w:type="paragraph" w:customStyle="1" w:styleId="CaptionTable">
    <w:name w:val="Caption (Table)"/>
    <w:basedOn w:val="Normal"/>
    <w:rsid w:val="00B22AC0"/>
    <w:pPr>
      <w:spacing w:before="240" w:after="120"/>
      <w:ind w:left="1980"/>
    </w:pPr>
    <w:rPr>
      <w:rFonts w:ascii="Helvetica" w:hAnsi="Helvetica"/>
      <w:b/>
      <w:sz w:val="22"/>
      <w:szCs w:val="20"/>
    </w:rPr>
  </w:style>
  <w:style w:type="paragraph" w:customStyle="1" w:styleId="Buttondrop-downcheckboxCharCharChar">
    <w:name w:val="Button/drop-down/checkbox Char Char Char"/>
    <w:basedOn w:val="Normal"/>
    <w:next w:val="Normal"/>
    <w:link w:val="Buttondrop-downcheckboxCharCharCharChar"/>
    <w:rsid w:val="00B22AC0"/>
    <w:pPr>
      <w:spacing w:after="120"/>
      <w:ind w:left="1980"/>
    </w:pPr>
    <w:rPr>
      <w:rFonts w:ascii="Times New Roman" w:hAnsi="Times New Roman"/>
      <w:i/>
      <w:sz w:val="22"/>
      <w:szCs w:val="20"/>
    </w:rPr>
  </w:style>
  <w:style w:type="character" w:customStyle="1" w:styleId="Buttondrop-downcheckboxCharCharCharChar">
    <w:name w:val="Button/drop-down/checkbox Char Char Char Char"/>
    <w:link w:val="Buttondrop-downcheckboxCharCharChar"/>
    <w:rsid w:val="00B22AC0"/>
    <w:rPr>
      <w:i/>
      <w:sz w:val="22"/>
    </w:rPr>
  </w:style>
  <w:style w:type="paragraph" w:customStyle="1" w:styleId="inputChar">
    <w:name w:val="input Char"/>
    <w:basedOn w:val="Normal"/>
    <w:next w:val="Normal"/>
    <w:link w:val="inputCharChar"/>
    <w:rsid w:val="00B22AC0"/>
    <w:pPr>
      <w:numPr>
        <w:numId w:val="9"/>
      </w:numPr>
      <w:spacing w:after="120"/>
    </w:pPr>
    <w:rPr>
      <w:rFonts w:ascii="Times New Roman" w:hAnsi="Times New Roman"/>
      <w:i/>
      <w:sz w:val="22"/>
      <w:szCs w:val="20"/>
    </w:rPr>
  </w:style>
  <w:style w:type="character" w:customStyle="1" w:styleId="FolderDirectoryCharChar">
    <w:name w:val="Folder/Directory Char Char"/>
    <w:rsid w:val="00B22AC0"/>
    <w:rPr>
      <w:b/>
      <w:i/>
      <w:sz w:val="22"/>
      <w:lang w:val="en-US" w:eastAsia="en-US" w:bidi="ar-SA"/>
    </w:rPr>
  </w:style>
  <w:style w:type="character" w:customStyle="1" w:styleId="FileNameCharChar">
    <w:name w:val="File Name Char Char"/>
    <w:rsid w:val="00B22AC0"/>
    <w:rPr>
      <w:i/>
      <w:sz w:val="22"/>
      <w:lang w:val="en-US" w:eastAsia="en-US" w:bidi="ar-SA"/>
    </w:rPr>
  </w:style>
  <w:style w:type="character" w:customStyle="1" w:styleId="inputCharChar">
    <w:name w:val="input Char Char"/>
    <w:link w:val="inputChar"/>
    <w:rsid w:val="00B22AC0"/>
    <w:rPr>
      <w:i/>
      <w:sz w:val="22"/>
    </w:rPr>
  </w:style>
  <w:style w:type="paragraph" w:customStyle="1" w:styleId="NumberenteredChar">
    <w:name w:val="Number entered Char"/>
    <w:basedOn w:val="Normal"/>
    <w:next w:val="Normal"/>
    <w:link w:val="NumberenteredCharChar"/>
    <w:rsid w:val="00B22AC0"/>
    <w:pPr>
      <w:spacing w:after="120"/>
      <w:ind w:left="1980"/>
    </w:pPr>
    <w:rPr>
      <w:rFonts w:ascii="Times New Roman" w:hAnsi="Times New Roman"/>
      <w:b/>
      <w:sz w:val="22"/>
      <w:szCs w:val="20"/>
    </w:rPr>
  </w:style>
  <w:style w:type="character" w:customStyle="1" w:styleId="NumberenteredCharChar">
    <w:name w:val="Number entered Char Char"/>
    <w:link w:val="NumberenteredChar"/>
    <w:rsid w:val="00B22AC0"/>
    <w:rPr>
      <w:b/>
      <w:sz w:val="22"/>
    </w:rPr>
  </w:style>
  <w:style w:type="character" w:customStyle="1" w:styleId="ToolMacroModuleChar1">
    <w:name w:val="Tool/Macro/Module Char1"/>
    <w:rsid w:val="00B22AC0"/>
    <w:rPr>
      <w:i/>
      <w:sz w:val="22"/>
      <w:lang w:val="en-US" w:eastAsia="en-US" w:bidi="ar-SA"/>
    </w:rPr>
  </w:style>
  <w:style w:type="paragraph" w:customStyle="1" w:styleId="TutorialNameLink">
    <w:name w:val="Tutorial Name Link"/>
    <w:basedOn w:val="Heading1"/>
    <w:next w:val="Normal"/>
    <w:rsid w:val="00B22AC0"/>
    <w:pPr>
      <w:numPr>
        <w:numId w:val="0"/>
      </w:numPr>
      <w:pBdr>
        <w:bottom w:val="none" w:sz="0" w:space="0" w:color="auto"/>
      </w:pBdr>
      <w:spacing w:before="0"/>
    </w:pPr>
    <w:rPr>
      <w:bCs/>
      <w:i/>
      <w:sz w:val="38"/>
    </w:rPr>
  </w:style>
  <w:style w:type="paragraph" w:customStyle="1" w:styleId="NormalComplexBold">
    <w:name w:val="Normal + (Complex) Bold"/>
    <w:basedOn w:val="Normal"/>
    <w:link w:val="NormalComplexBoldChar"/>
    <w:rsid w:val="00B22AC0"/>
    <w:pPr>
      <w:numPr>
        <w:numId w:val="10"/>
      </w:numPr>
      <w:spacing w:before="0" w:after="0"/>
    </w:pPr>
    <w:rPr>
      <w:rFonts w:ascii="Times New Roman" w:hAnsi="Times New Roman"/>
      <w:sz w:val="22"/>
      <w:szCs w:val="20"/>
    </w:rPr>
  </w:style>
  <w:style w:type="paragraph" w:customStyle="1" w:styleId="CoverageChar">
    <w:name w:val="Coverage Char"/>
    <w:basedOn w:val="Normal"/>
    <w:next w:val="Normal"/>
    <w:link w:val="CoverageCharChar"/>
    <w:rsid w:val="00B22AC0"/>
    <w:pPr>
      <w:spacing w:after="120"/>
      <w:ind w:left="1980"/>
    </w:pPr>
    <w:rPr>
      <w:rFonts w:ascii="Times New Roman" w:hAnsi="Times New Roman"/>
      <w:i/>
      <w:sz w:val="22"/>
      <w:szCs w:val="20"/>
    </w:rPr>
  </w:style>
  <w:style w:type="character" w:customStyle="1" w:styleId="CoverageCharChar">
    <w:name w:val="Coverage Char Char"/>
    <w:link w:val="CoverageChar"/>
    <w:rsid w:val="00B22AC0"/>
    <w:rPr>
      <w:i/>
      <w:sz w:val="22"/>
    </w:rPr>
  </w:style>
  <w:style w:type="paragraph" w:customStyle="1" w:styleId="ListNu">
    <w:name w:val="List Nu"/>
    <w:basedOn w:val="Normal"/>
    <w:semiHidden/>
    <w:rsid w:val="00B22AC0"/>
    <w:pPr>
      <w:spacing w:after="120"/>
      <w:ind w:left="1980"/>
    </w:pPr>
    <w:rPr>
      <w:rFonts w:ascii="Times New Roman" w:hAnsi="Times New Roman"/>
      <w:sz w:val="22"/>
      <w:szCs w:val="20"/>
    </w:rPr>
  </w:style>
  <w:style w:type="paragraph" w:customStyle="1" w:styleId="Chapter">
    <w:name w:val="Chapter"/>
    <w:basedOn w:val="ChapterName"/>
    <w:rsid w:val="00B22AC0"/>
    <w:rPr>
      <w:rFonts w:ascii="Helvetica" w:hAnsi="Helvetica"/>
      <w:noProof/>
      <w:szCs w:val="20"/>
    </w:rPr>
  </w:style>
  <w:style w:type="character" w:customStyle="1" w:styleId="Buttondrop-downcheckboxCharChar2">
    <w:name w:val="Button/drop-down/checkbox Char Char2"/>
    <w:rsid w:val="00B22AC0"/>
    <w:rPr>
      <w:i/>
      <w:sz w:val="22"/>
      <w:lang w:val="en-US" w:eastAsia="en-US" w:bidi="ar-SA"/>
    </w:rPr>
  </w:style>
  <w:style w:type="character" w:customStyle="1" w:styleId="Buttondrop-downcheckboxCharCharCharCharChar">
    <w:name w:val="Button/drop-down/checkbox Char Char Char Char Char"/>
    <w:rsid w:val="00B22AC0"/>
    <w:rPr>
      <w:i/>
      <w:sz w:val="22"/>
      <w:lang w:val="en-US" w:eastAsia="en-US" w:bidi="ar-SA"/>
    </w:rPr>
  </w:style>
  <w:style w:type="paragraph" w:styleId="PlainText">
    <w:name w:val="Plain Text"/>
    <w:basedOn w:val="Normal"/>
    <w:link w:val="PlainTextChar"/>
    <w:rsid w:val="00B22AC0"/>
    <w:pPr>
      <w:spacing w:before="0" w:after="0"/>
      <w:ind w:left="0"/>
    </w:pPr>
    <w:rPr>
      <w:rFonts w:ascii="Courier New" w:hAnsi="Courier New" w:cs="Courier New"/>
      <w:szCs w:val="20"/>
    </w:rPr>
  </w:style>
  <w:style w:type="character" w:customStyle="1" w:styleId="PlainTextChar">
    <w:name w:val="Plain Text Char"/>
    <w:basedOn w:val="DefaultParagraphFont"/>
    <w:link w:val="PlainText"/>
    <w:rsid w:val="00B22AC0"/>
    <w:rPr>
      <w:rFonts w:ascii="Courier New" w:hAnsi="Courier New" w:cs="Courier New"/>
    </w:rPr>
  </w:style>
  <w:style w:type="character" w:customStyle="1" w:styleId="inputChar1">
    <w:name w:val="input Char1"/>
    <w:rsid w:val="00B22AC0"/>
    <w:rPr>
      <w:i/>
      <w:sz w:val="22"/>
      <w:lang w:val="en-US" w:eastAsia="en-US" w:bidi="ar-SA"/>
    </w:rPr>
  </w:style>
  <w:style w:type="character" w:customStyle="1" w:styleId="HeaderChar">
    <w:name w:val="Header Char"/>
    <w:link w:val="Header"/>
    <w:rsid w:val="00B22AC0"/>
    <w:rPr>
      <w:rFonts w:ascii="Arial" w:hAnsi="Arial"/>
      <w:szCs w:val="24"/>
    </w:rPr>
  </w:style>
  <w:style w:type="character" w:customStyle="1" w:styleId="Heading6Char">
    <w:name w:val="Heading 6 Char"/>
    <w:link w:val="Heading6"/>
    <w:rsid w:val="00B22AC0"/>
    <w:rPr>
      <w:rFonts w:ascii="Arial" w:hAnsi="Arial"/>
      <w:b/>
      <w:bCs/>
      <w:szCs w:val="22"/>
    </w:rPr>
  </w:style>
  <w:style w:type="character" w:customStyle="1" w:styleId="Heading1Char">
    <w:name w:val="Heading 1 Char"/>
    <w:link w:val="Heading1"/>
    <w:rsid w:val="00982961"/>
    <w:rPr>
      <w:rFonts w:ascii="Arial" w:hAnsi="Arial" w:cs="Arial"/>
      <w:b/>
      <w:kern w:val="32"/>
      <w:sz w:val="28"/>
      <w:szCs w:val="32"/>
    </w:rPr>
  </w:style>
  <w:style w:type="paragraph" w:customStyle="1" w:styleId="Coverage">
    <w:name w:val="Coverage"/>
    <w:basedOn w:val="Normal"/>
    <w:next w:val="Normal"/>
    <w:rsid w:val="00B22AC0"/>
    <w:pPr>
      <w:spacing w:after="120"/>
      <w:ind w:left="1980"/>
    </w:pPr>
    <w:rPr>
      <w:rFonts w:ascii="Times New Roman" w:hAnsi="Times New Roman"/>
      <w:i/>
      <w:sz w:val="22"/>
      <w:szCs w:val="20"/>
    </w:rPr>
  </w:style>
  <w:style w:type="paragraph" w:customStyle="1" w:styleId="Numberentered">
    <w:name w:val="Number entered"/>
    <w:basedOn w:val="Normal"/>
    <w:next w:val="Normal"/>
    <w:rsid w:val="00B22AC0"/>
    <w:pPr>
      <w:spacing w:after="120"/>
      <w:ind w:left="1980"/>
    </w:pPr>
    <w:rPr>
      <w:rFonts w:ascii="Times New Roman" w:hAnsi="Times New Roman"/>
      <w:b/>
      <w:sz w:val="22"/>
      <w:szCs w:val="20"/>
    </w:rPr>
  </w:style>
  <w:style w:type="character" w:customStyle="1" w:styleId="Buttondrop-downcheckboxCharCharCharCharCharChar">
    <w:name w:val="Button/drop-down/checkbox Char Char Char Char Char Char"/>
    <w:rsid w:val="00B22AC0"/>
    <w:rPr>
      <w:i/>
      <w:sz w:val="22"/>
      <w:lang w:val="en-US" w:eastAsia="en-US" w:bidi="ar-SA"/>
    </w:rPr>
  </w:style>
  <w:style w:type="paragraph" w:customStyle="1" w:styleId="WebLink">
    <w:name w:val="Web Link"/>
    <w:basedOn w:val="Normal"/>
    <w:link w:val="WebLinkChar"/>
    <w:rsid w:val="00B22AC0"/>
    <w:pPr>
      <w:spacing w:after="120"/>
      <w:ind w:left="1980"/>
    </w:pPr>
    <w:rPr>
      <w:rFonts w:ascii="Times New Roman" w:hAnsi="Times New Roman"/>
      <w:sz w:val="22"/>
      <w:szCs w:val="20"/>
      <w:u w:val="single"/>
    </w:rPr>
  </w:style>
  <w:style w:type="character" w:customStyle="1" w:styleId="WebLinkChar">
    <w:name w:val="Web Link Char"/>
    <w:link w:val="WebLink"/>
    <w:rsid w:val="00B22AC0"/>
    <w:rPr>
      <w:sz w:val="22"/>
      <w:u w:val="single"/>
    </w:rPr>
  </w:style>
  <w:style w:type="paragraph" w:customStyle="1" w:styleId="NormalLeft">
    <w:name w:val="Normal + Left"/>
    <w:aliases w:val="Before:  0 pt,After:  0 pt,Line spacing:  1.5 lines"/>
    <w:basedOn w:val="Normal"/>
    <w:rsid w:val="00B22AC0"/>
    <w:pPr>
      <w:numPr>
        <w:ilvl w:val="2"/>
        <w:numId w:val="11"/>
      </w:numPr>
      <w:spacing w:before="0" w:after="0" w:line="360" w:lineRule="auto"/>
    </w:pPr>
    <w:rPr>
      <w:rFonts w:ascii="Times New Roman" w:hAnsi="Times New Roman"/>
      <w:sz w:val="22"/>
      <w:szCs w:val="20"/>
    </w:rPr>
  </w:style>
  <w:style w:type="character" w:customStyle="1" w:styleId="NormalComplexBoldChar">
    <w:name w:val="Normal + (Complex) Bold Char"/>
    <w:link w:val="NormalComplexBold"/>
    <w:rsid w:val="00B22AC0"/>
    <w:rPr>
      <w:sz w:val="22"/>
    </w:rPr>
  </w:style>
  <w:style w:type="paragraph" w:customStyle="1" w:styleId="NormalComplexCourierNew">
    <w:name w:val="Normal + (Complex) Courier New"/>
    <w:aliases w:val="(Complex) 11 pt"/>
    <w:basedOn w:val="Normal"/>
    <w:link w:val="NormalComplexCourierNewChar"/>
    <w:rsid w:val="00B22AC0"/>
    <w:pPr>
      <w:spacing w:after="120"/>
      <w:ind w:left="2700" w:hanging="360"/>
    </w:pPr>
    <w:rPr>
      <w:rFonts w:ascii="Times New Roman" w:hAnsi="Times New Roman"/>
      <w:sz w:val="22"/>
      <w:szCs w:val="20"/>
    </w:rPr>
  </w:style>
  <w:style w:type="character" w:customStyle="1" w:styleId="NormalComplexCourierNewChar">
    <w:name w:val="Normal + (Complex) Courier New Char"/>
    <w:aliases w:val="(Complex) 11 pt Char"/>
    <w:link w:val="NormalComplexCourierNew"/>
    <w:rsid w:val="00B22AC0"/>
    <w:rPr>
      <w:sz w:val="22"/>
    </w:rPr>
  </w:style>
  <w:style w:type="character" w:customStyle="1" w:styleId="mw-headline">
    <w:name w:val="mw-headline"/>
    <w:rsid w:val="00B22AC0"/>
    <w:rPr>
      <w:rFonts w:cs="Times New Roman"/>
    </w:rPr>
  </w:style>
  <w:style w:type="paragraph" w:styleId="NormalWeb">
    <w:name w:val="Normal (Web)"/>
    <w:basedOn w:val="Normal"/>
    <w:rsid w:val="00B22AC0"/>
    <w:pPr>
      <w:spacing w:before="100" w:beforeAutospacing="1" w:after="100" w:afterAutospacing="1"/>
      <w:ind w:left="0"/>
    </w:pPr>
    <w:rPr>
      <w:rFonts w:ascii="Times New Roman" w:eastAsia="Calibri" w:hAnsi="Times New Roman"/>
      <w:sz w:val="24"/>
    </w:rPr>
  </w:style>
  <w:style w:type="character" w:customStyle="1" w:styleId="CommentTextChar">
    <w:name w:val="Comment Text Char"/>
    <w:link w:val="CommentText"/>
    <w:semiHidden/>
    <w:locked/>
    <w:rsid w:val="00A25537"/>
    <w:rPr>
      <w:rFonts w:ascii="Arial" w:hAnsi="Arial"/>
      <w:szCs w:val="24"/>
    </w:rPr>
  </w:style>
  <w:style w:type="table" w:styleId="LightShading">
    <w:name w:val="Light Shading"/>
    <w:basedOn w:val="TableNormal"/>
    <w:uiPriority w:val="60"/>
    <w:rsid w:val="00B02A1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5360F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Balloon Text"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78D8"/>
    <w:pPr>
      <w:spacing w:before="120" w:after="60"/>
      <w:ind w:left="1440"/>
    </w:pPr>
    <w:rPr>
      <w:rFonts w:ascii="Arial" w:hAnsi="Arial"/>
      <w:szCs w:val="24"/>
    </w:rPr>
  </w:style>
  <w:style w:type="paragraph" w:styleId="Heading1">
    <w:name w:val="heading 1"/>
    <w:next w:val="BodyText"/>
    <w:link w:val="Heading1Char"/>
    <w:autoRedefine/>
    <w:qFormat/>
    <w:rsid w:val="00982961"/>
    <w:pPr>
      <w:keepNext/>
      <w:numPr>
        <w:numId w:val="1"/>
      </w:numPr>
      <w:pBdr>
        <w:bottom w:val="single" w:sz="18" w:space="1" w:color="auto"/>
      </w:pBdr>
      <w:spacing w:before="480" w:after="180"/>
      <w:outlineLvl w:val="0"/>
    </w:pPr>
    <w:rPr>
      <w:rFonts w:ascii="Arial" w:hAnsi="Arial" w:cs="Arial"/>
      <w:b/>
      <w:kern w:val="32"/>
      <w:sz w:val="28"/>
      <w:szCs w:val="32"/>
    </w:rPr>
  </w:style>
  <w:style w:type="paragraph" w:styleId="Heading2">
    <w:name w:val="heading 2"/>
    <w:basedOn w:val="Heading1"/>
    <w:next w:val="BodyText"/>
    <w:autoRedefine/>
    <w:qFormat/>
    <w:rsid w:val="00807266"/>
    <w:pPr>
      <w:numPr>
        <w:ilvl w:val="1"/>
      </w:numPr>
      <w:pBdr>
        <w:bottom w:val="single" w:sz="8" w:space="1" w:color="auto"/>
      </w:pBdr>
      <w:spacing w:before="360"/>
      <w:outlineLvl w:val="1"/>
    </w:pPr>
    <w:rPr>
      <w:bCs/>
      <w:iCs/>
      <w:sz w:val="24"/>
      <w:szCs w:val="28"/>
    </w:rPr>
  </w:style>
  <w:style w:type="paragraph" w:styleId="Heading3">
    <w:name w:val="heading 3"/>
    <w:basedOn w:val="Heading2"/>
    <w:next w:val="Normal"/>
    <w:qFormat/>
    <w:rsid w:val="00C17192"/>
    <w:pPr>
      <w:numPr>
        <w:ilvl w:val="2"/>
      </w:numPr>
      <w:pBdr>
        <w:bottom w:val="none" w:sz="0" w:space="0" w:color="auto"/>
      </w:pBdr>
      <w:spacing w:before="240"/>
      <w:outlineLvl w:val="2"/>
    </w:pPr>
    <w:rPr>
      <w:bCs w:val="0"/>
      <w:szCs w:val="26"/>
    </w:rPr>
  </w:style>
  <w:style w:type="paragraph" w:styleId="Heading4">
    <w:name w:val="heading 4"/>
    <w:basedOn w:val="Normal"/>
    <w:next w:val="Normal"/>
    <w:qFormat/>
    <w:rsid w:val="00C17192"/>
    <w:pPr>
      <w:keepNext/>
      <w:numPr>
        <w:ilvl w:val="3"/>
        <w:numId w:val="1"/>
      </w:numPr>
      <w:spacing w:after="0"/>
      <w:outlineLvl w:val="3"/>
    </w:pPr>
    <w:rPr>
      <w:bCs/>
      <w:szCs w:val="28"/>
    </w:rPr>
  </w:style>
  <w:style w:type="paragraph" w:styleId="Heading5">
    <w:name w:val="heading 5"/>
    <w:basedOn w:val="Normal"/>
    <w:next w:val="Normal"/>
    <w:qFormat/>
    <w:rsid w:val="00C17192"/>
    <w:pPr>
      <w:numPr>
        <w:ilvl w:val="4"/>
        <w:numId w:val="1"/>
      </w:numPr>
      <w:spacing w:after="0"/>
      <w:outlineLvl w:val="4"/>
    </w:pPr>
    <w:rPr>
      <w:bCs/>
      <w:i/>
      <w:iCs/>
      <w:szCs w:val="26"/>
    </w:rPr>
  </w:style>
  <w:style w:type="paragraph" w:styleId="Heading6">
    <w:name w:val="heading 6"/>
    <w:basedOn w:val="Normal"/>
    <w:next w:val="Normal"/>
    <w:link w:val="Heading6Char"/>
    <w:qFormat/>
    <w:rsid w:val="00C17192"/>
    <w:pPr>
      <w:spacing w:before="240"/>
      <w:ind w:left="0"/>
      <w:outlineLvl w:val="5"/>
    </w:pPr>
    <w:rPr>
      <w:b/>
      <w:bCs/>
      <w:szCs w:val="22"/>
    </w:rPr>
  </w:style>
  <w:style w:type="paragraph" w:styleId="Heading7">
    <w:name w:val="heading 7"/>
    <w:basedOn w:val="Normal"/>
    <w:next w:val="Normal"/>
    <w:qFormat/>
    <w:rsid w:val="00C17192"/>
    <w:pPr>
      <w:spacing w:before="240"/>
      <w:ind w:left="0"/>
      <w:outlineLvl w:val="6"/>
    </w:pPr>
  </w:style>
  <w:style w:type="paragraph" w:styleId="Heading8">
    <w:name w:val="heading 8"/>
    <w:basedOn w:val="Normal"/>
    <w:next w:val="Normal"/>
    <w:qFormat/>
    <w:rsid w:val="00C17192"/>
    <w:pPr>
      <w:spacing w:before="240"/>
      <w:ind w:left="0"/>
      <w:outlineLvl w:val="7"/>
    </w:pPr>
    <w:rPr>
      <w:i/>
      <w:iCs/>
    </w:rPr>
  </w:style>
  <w:style w:type="paragraph" w:styleId="Heading9">
    <w:name w:val="heading 9"/>
    <w:basedOn w:val="Normal"/>
    <w:next w:val="Normal"/>
    <w:qFormat/>
    <w:rsid w:val="00C17192"/>
    <w:pPr>
      <w:spacing w:before="240"/>
      <w:ind w:left="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ame">
    <w:name w:val="Chapter Name"/>
    <w:basedOn w:val="Normal"/>
    <w:rsid w:val="00C17192"/>
    <w:pPr>
      <w:spacing w:before="60" w:after="1200"/>
      <w:ind w:left="0"/>
    </w:pPr>
    <w:rPr>
      <w:b/>
      <w:i/>
      <w:sz w:val="48"/>
    </w:rPr>
  </w:style>
  <w:style w:type="paragraph" w:customStyle="1" w:styleId="ChapterHeading">
    <w:name w:val="Chapter Heading"/>
    <w:basedOn w:val="Normal"/>
    <w:next w:val="ChapterName"/>
    <w:rsid w:val="00C17192"/>
    <w:pPr>
      <w:keepNext/>
      <w:pBdr>
        <w:bottom w:val="single" w:sz="36" w:space="1" w:color="auto"/>
      </w:pBdr>
      <w:spacing w:before="2000"/>
      <w:ind w:left="0"/>
    </w:pPr>
    <w:rPr>
      <w:i/>
      <w:caps/>
      <w:sz w:val="44"/>
    </w:rPr>
  </w:style>
  <w:style w:type="paragraph" w:styleId="Caption">
    <w:name w:val="caption"/>
    <w:basedOn w:val="Normal"/>
    <w:next w:val="Normal"/>
    <w:link w:val="CaptionChar"/>
    <w:qFormat/>
    <w:rsid w:val="002F6908"/>
    <w:pPr>
      <w:ind w:left="2707" w:hanging="1267"/>
    </w:pPr>
    <w:rPr>
      <w:rFonts w:ascii="Helvetica" w:hAnsi="Helvetica"/>
      <w:i/>
      <w:sz w:val="18"/>
      <w:szCs w:val="20"/>
    </w:rPr>
  </w:style>
  <w:style w:type="paragraph" w:customStyle="1" w:styleId="CardField">
    <w:name w:val="Card Field"/>
    <w:rsid w:val="00C17192"/>
    <w:pPr>
      <w:jc w:val="center"/>
    </w:pPr>
    <w:rPr>
      <w:rFonts w:ascii="Courier" w:hAnsi="Courier"/>
      <w:noProof/>
      <w:sz w:val="16"/>
    </w:rPr>
  </w:style>
  <w:style w:type="paragraph" w:customStyle="1" w:styleId="CardHeading">
    <w:name w:val="Card Heading"/>
    <w:rsid w:val="00C17192"/>
    <w:rPr>
      <w:rFonts w:ascii="Helvetica" w:hAnsi="Helvetica"/>
      <w:i/>
      <w:noProof/>
      <w:sz w:val="16"/>
    </w:rPr>
  </w:style>
  <w:style w:type="paragraph" w:customStyle="1" w:styleId="CardStyle">
    <w:name w:val="Card Style"/>
    <w:rsid w:val="00C17192"/>
    <w:rPr>
      <w:rFonts w:ascii="Courier" w:hAnsi="Courier"/>
      <w:noProof/>
      <w:sz w:val="16"/>
    </w:rPr>
  </w:style>
  <w:style w:type="paragraph" w:customStyle="1" w:styleId="CardTitle">
    <w:name w:val="Card Title"/>
    <w:rsid w:val="00C17192"/>
    <w:rPr>
      <w:rFonts w:ascii="Helvetica" w:hAnsi="Helvetica"/>
      <w:b/>
      <w:noProof/>
      <w:sz w:val="16"/>
    </w:rPr>
  </w:style>
  <w:style w:type="paragraph" w:customStyle="1" w:styleId="CardValues">
    <w:name w:val="Card Values"/>
    <w:rsid w:val="00C17192"/>
    <w:pPr>
      <w:jc w:val="center"/>
    </w:pPr>
    <w:rPr>
      <w:rFonts w:ascii="Helvetica" w:hAnsi="Helvetica"/>
      <w:noProof/>
      <w:sz w:val="16"/>
    </w:rPr>
  </w:style>
  <w:style w:type="paragraph" w:customStyle="1" w:styleId="EvenHeader">
    <w:name w:val="Even Header"/>
    <w:basedOn w:val="Header"/>
    <w:rsid w:val="00C17192"/>
    <w:pPr>
      <w:pBdr>
        <w:bottom w:val="single" w:sz="12" w:space="1" w:color="auto"/>
      </w:pBdr>
      <w:tabs>
        <w:tab w:val="clear" w:pos="4320"/>
        <w:tab w:val="clear" w:pos="8640"/>
      </w:tabs>
      <w:ind w:right="360"/>
    </w:pPr>
    <w:rPr>
      <w:rFonts w:cs="Arial"/>
    </w:rPr>
  </w:style>
  <w:style w:type="paragraph" w:styleId="Header">
    <w:name w:val="header"/>
    <w:basedOn w:val="Normal"/>
    <w:link w:val="HeaderChar"/>
    <w:rsid w:val="00C17192"/>
    <w:pPr>
      <w:tabs>
        <w:tab w:val="center" w:pos="4320"/>
        <w:tab w:val="right" w:pos="8640"/>
      </w:tabs>
    </w:pPr>
  </w:style>
  <w:style w:type="paragraph" w:customStyle="1" w:styleId="Figure">
    <w:name w:val="Figure"/>
    <w:basedOn w:val="Normal"/>
    <w:next w:val="Caption"/>
    <w:link w:val="FigureChar"/>
    <w:rsid w:val="00C17192"/>
    <w:pPr>
      <w:keepNext/>
      <w:spacing w:before="240" w:after="0"/>
    </w:pPr>
  </w:style>
  <w:style w:type="character" w:customStyle="1" w:styleId="FigureChar">
    <w:name w:val="Figure Char"/>
    <w:link w:val="Figure"/>
    <w:rsid w:val="0016490F"/>
    <w:rPr>
      <w:sz w:val="22"/>
      <w:szCs w:val="24"/>
      <w:lang w:val="en-US" w:eastAsia="en-US" w:bidi="ar-SA"/>
    </w:rPr>
  </w:style>
  <w:style w:type="paragraph" w:customStyle="1" w:styleId="FileFormat">
    <w:name w:val="File Format"/>
    <w:basedOn w:val="Normal"/>
    <w:rsid w:val="00C17192"/>
    <w:pPr>
      <w:pBdr>
        <w:top w:val="single" w:sz="6" w:space="1" w:color="auto"/>
        <w:left w:val="single" w:sz="6" w:space="4" w:color="auto"/>
        <w:bottom w:val="single" w:sz="6" w:space="1" w:color="auto"/>
        <w:right w:val="single" w:sz="6" w:space="4" w:color="auto"/>
      </w:pBdr>
      <w:contextualSpacing/>
    </w:pPr>
    <w:rPr>
      <w:rFonts w:ascii="Courier New" w:hAnsi="Courier New"/>
      <w:sz w:val="16"/>
    </w:rPr>
  </w:style>
  <w:style w:type="character" w:customStyle="1" w:styleId="Highlight">
    <w:name w:val="Highlight"/>
    <w:rsid w:val="00C17192"/>
    <w:rPr>
      <w:i/>
    </w:rPr>
  </w:style>
  <w:style w:type="paragraph" w:styleId="Index1">
    <w:name w:val="index 1"/>
    <w:basedOn w:val="Normal"/>
    <w:next w:val="Normal"/>
    <w:semiHidden/>
    <w:rsid w:val="00C17192"/>
    <w:pPr>
      <w:tabs>
        <w:tab w:val="right" w:leader="dot" w:pos="8640"/>
      </w:tabs>
      <w:spacing w:before="0"/>
      <w:ind w:left="360" w:hanging="360"/>
    </w:pPr>
  </w:style>
  <w:style w:type="paragraph" w:styleId="Index2">
    <w:name w:val="index 2"/>
    <w:basedOn w:val="Normal"/>
    <w:next w:val="Normal"/>
    <w:semiHidden/>
    <w:rsid w:val="00C17192"/>
    <w:pPr>
      <w:tabs>
        <w:tab w:val="right" w:leader="dot" w:pos="8640"/>
      </w:tabs>
      <w:spacing w:before="0"/>
      <w:ind w:left="720" w:hanging="360"/>
    </w:pPr>
  </w:style>
  <w:style w:type="paragraph" w:styleId="Index3">
    <w:name w:val="index 3"/>
    <w:basedOn w:val="Normal"/>
    <w:next w:val="Normal"/>
    <w:semiHidden/>
    <w:rsid w:val="00C17192"/>
    <w:pPr>
      <w:tabs>
        <w:tab w:val="right" w:leader="dot" w:pos="8640"/>
      </w:tabs>
      <w:spacing w:before="0"/>
      <w:ind w:left="1080" w:hanging="360"/>
    </w:pPr>
  </w:style>
  <w:style w:type="paragraph" w:styleId="IndexHeading">
    <w:name w:val="index heading"/>
    <w:basedOn w:val="Normal"/>
    <w:next w:val="Index1"/>
    <w:semiHidden/>
    <w:rsid w:val="00C17192"/>
    <w:pPr>
      <w:ind w:left="0"/>
    </w:pPr>
    <w:rPr>
      <w:b/>
    </w:rPr>
  </w:style>
  <w:style w:type="paragraph" w:styleId="ListBullet">
    <w:name w:val="List Bullet"/>
    <w:basedOn w:val="Normal"/>
    <w:rsid w:val="00C17192"/>
    <w:pPr>
      <w:numPr>
        <w:numId w:val="2"/>
      </w:numPr>
    </w:pPr>
  </w:style>
  <w:style w:type="table" w:styleId="TableGrid">
    <w:name w:val="Table Grid"/>
    <w:basedOn w:val="TableNormal"/>
    <w:rsid w:val="00C17192"/>
    <w:pPr>
      <w:spacing w:before="120" w:after="120"/>
      <w:ind w:left="2016"/>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link w:val="ListNumberChar"/>
    <w:rsid w:val="00C17192"/>
    <w:pPr>
      <w:numPr>
        <w:numId w:val="4"/>
      </w:numPr>
    </w:pPr>
  </w:style>
  <w:style w:type="paragraph" w:customStyle="1" w:styleId="OddHeader">
    <w:name w:val="Odd Header"/>
    <w:basedOn w:val="Header"/>
    <w:rsid w:val="00C17192"/>
    <w:pPr>
      <w:pBdr>
        <w:bottom w:val="single" w:sz="12" w:space="1" w:color="auto"/>
      </w:pBdr>
      <w:tabs>
        <w:tab w:val="clear" w:pos="4320"/>
        <w:tab w:val="clear" w:pos="8640"/>
        <w:tab w:val="right" w:pos="8280"/>
        <w:tab w:val="right" w:pos="9000"/>
      </w:tabs>
    </w:pPr>
    <w:rPr>
      <w:rFonts w:cs="Arial"/>
    </w:rPr>
  </w:style>
  <w:style w:type="paragraph" w:customStyle="1" w:styleId="TableHeading">
    <w:name w:val="Table Heading"/>
    <w:basedOn w:val="TableText"/>
    <w:rsid w:val="00C17192"/>
    <w:rPr>
      <w:b/>
    </w:rPr>
  </w:style>
  <w:style w:type="paragraph" w:styleId="TableofAuthorities">
    <w:name w:val="table of authorities"/>
    <w:basedOn w:val="Normal"/>
    <w:next w:val="Normal"/>
    <w:semiHidden/>
    <w:rsid w:val="00C17192"/>
    <w:pPr>
      <w:tabs>
        <w:tab w:val="right" w:leader="dot" w:pos="9000"/>
      </w:tabs>
      <w:ind w:left="220" w:hanging="220"/>
    </w:pPr>
  </w:style>
  <w:style w:type="paragraph" w:customStyle="1" w:styleId="TableText">
    <w:name w:val="Table Text"/>
    <w:basedOn w:val="Normal"/>
    <w:rsid w:val="00C17192"/>
    <w:pPr>
      <w:spacing w:before="40" w:after="40"/>
      <w:ind w:left="0"/>
    </w:pPr>
    <w:rPr>
      <w:sz w:val="16"/>
    </w:rPr>
  </w:style>
  <w:style w:type="paragraph" w:styleId="TOC1">
    <w:name w:val="toc 1"/>
    <w:basedOn w:val="Normal"/>
    <w:next w:val="Normal"/>
    <w:uiPriority w:val="39"/>
    <w:rsid w:val="00C17192"/>
    <w:pPr>
      <w:tabs>
        <w:tab w:val="left" w:pos="432"/>
        <w:tab w:val="right" w:leader="dot" w:pos="7747"/>
      </w:tabs>
      <w:spacing w:before="0" w:after="0"/>
      <w:ind w:left="0"/>
    </w:pPr>
    <w:rPr>
      <w:b/>
    </w:rPr>
  </w:style>
  <w:style w:type="paragraph" w:styleId="TOC2">
    <w:name w:val="toc 2"/>
    <w:basedOn w:val="Normal"/>
    <w:next w:val="Normal"/>
    <w:uiPriority w:val="39"/>
    <w:rsid w:val="00C17192"/>
    <w:pPr>
      <w:tabs>
        <w:tab w:val="right" w:leader="dot" w:pos="7747"/>
      </w:tabs>
      <w:spacing w:before="0" w:after="0"/>
      <w:ind w:left="220"/>
    </w:pPr>
  </w:style>
  <w:style w:type="paragraph" w:styleId="TOC3">
    <w:name w:val="toc 3"/>
    <w:basedOn w:val="Normal"/>
    <w:next w:val="Normal"/>
    <w:semiHidden/>
    <w:rsid w:val="00C17192"/>
    <w:pPr>
      <w:tabs>
        <w:tab w:val="right" w:leader="dot" w:pos="9000"/>
      </w:tabs>
      <w:spacing w:before="0" w:after="0"/>
      <w:ind w:left="440"/>
    </w:pPr>
    <w:rPr>
      <w:i/>
    </w:rPr>
  </w:style>
  <w:style w:type="paragraph" w:styleId="TOC4">
    <w:name w:val="toc 4"/>
    <w:basedOn w:val="Normal"/>
    <w:next w:val="Normal"/>
    <w:semiHidden/>
    <w:rsid w:val="00C17192"/>
    <w:pPr>
      <w:tabs>
        <w:tab w:val="right" w:leader="dot" w:pos="9000"/>
      </w:tabs>
      <w:spacing w:before="0" w:after="0"/>
      <w:ind w:left="660"/>
    </w:pPr>
    <w:rPr>
      <w:sz w:val="18"/>
    </w:rPr>
  </w:style>
  <w:style w:type="paragraph" w:customStyle="1" w:styleId="TOCIndexHeading">
    <w:name w:val="TOC/Index Heading"/>
    <w:basedOn w:val="ChapterName"/>
    <w:rsid w:val="00C17192"/>
  </w:style>
  <w:style w:type="paragraph" w:styleId="Footer">
    <w:name w:val="footer"/>
    <w:basedOn w:val="Normal"/>
    <w:rsid w:val="00C17192"/>
    <w:pPr>
      <w:tabs>
        <w:tab w:val="center" w:pos="4320"/>
        <w:tab w:val="right" w:pos="8640"/>
      </w:tabs>
    </w:pPr>
  </w:style>
  <w:style w:type="character" w:styleId="FootnoteReference">
    <w:name w:val="footnote reference"/>
    <w:semiHidden/>
    <w:rsid w:val="00C17192"/>
    <w:rPr>
      <w:vertAlign w:val="superscript"/>
    </w:rPr>
  </w:style>
  <w:style w:type="paragraph" w:styleId="FootnoteText">
    <w:name w:val="footnote text"/>
    <w:basedOn w:val="Normal"/>
    <w:semiHidden/>
    <w:rsid w:val="00C17192"/>
  </w:style>
  <w:style w:type="paragraph" w:styleId="TOC5">
    <w:name w:val="toc 5"/>
    <w:basedOn w:val="Normal"/>
    <w:next w:val="Normal"/>
    <w:semiHidden/>
    <w:rsid w:val="00C17192"/>
    <w:pPr>
      <w:tabs>
        <w:tab w:val="right" w:leader="dot" w:pos="9000"/>
      </w:tabs>
      <w:spacing w:before="0" w:after="0"/>
      <w:ind w:left="880"/>
    </w:pPr>
    <w:rPr>
      <w:sz w:val="18"/>
    </w:rPr>
  </w:style>
  <w:style w:type="paragraph" w:styleId="TOC6">
    <w:name w:val="toc 6"/>
    <w:basedOn w:val="Normal"/>
    <w:next w:val="Normal"/>
    <w:semiHidden/>
    <w:rsid w:val="00C17192"/>
    <w:pPr>
      <w:tabs>
        <w:tab w:val="right" w:leader="dot" w:pos="9000"/>
      </w:tabs>
      <w:spacing w:before="0" w:after="0"/>
      <w:ind w:left="1100"/>
    </w:pPr>
    <w:rPr>
      <w:sz w:val="18"/>
    </w:rPr>
  </w:style>
  <w:style w:type="paragraph" w:styleId="TOC7">
    <w:name w:val="toc 7"/>
    <w:basedOn w:val="Normal"/>
    <w:next w:val="Normal"/>
    <w:semiHidden/>
    <w:rsid w:val="00C17192"/>
    <w:pPr>
      <w:tabs>
        <w:tab w:val="right" w:leader="dot" w:pos="9000"/>
      </w:tabs>
      <w:spacing w:before="0" w:after="0"/>
      <w:ind w:left="1320"/>
    </w:pPr>
    <w:rPr>
      <w:sz w:val="18"/>
    </w:rPr>
  </w:style>
  <w:style w:type="paragraph" w:styleId="TOC8">
    <w:name w:val="toc 8"/>
    <w:basedOn w:val="Normal"/>
    <w:next w:val="Normal"/>
    <w:semiHidden/>
    <w:rsid w:val="00C17192"/>
    <w:pPr>
      <w:tabs>
        <w:tab w:val="right" w:leader="dot" w:pos="9000"/>
      </w:tabs>
      <w:spacing w:before="0" w:after="0"/>
      <w:ind w:left="1540"/>
    </w:pPr>
    <w:rPr>
      <w:sz w:val="18"/>
    </w:rPr>
  </w:style>
  <w:style w:type="paragraph" w:styleId="TOC9">
    <w:name w:val="toc 9"/>
    <w:basedOn w:val="Normal"/>
    <w:next w:val="Normal"/>
    <w:semiHidden/>
    <w:rsid w:val="00C17192"/>
    <w:pPr>
      <w:tabs>
        <w:tab w:val="right" w:leader="dot" w:pos="9000"/>
      </w:tabs>
      <w:spacing w:before="0" w:after="0"/>
      <w:ind w:left="1760"/>
    </w:pPr>
    <w:rPr>
      <w:sz w:val="18"/>
    </w:rPr>
  </w:style>
  <w:style w:type="paragraph" w:styleId="Title">
    <w:name w:val="Title"/>
    <w:basedOn w:val="Normal"/>
    <w:qFormat/>
    <w:rsid w:val="00C17192"/>
    <w:pPr>
      <w:spacing w:line="480" w:lineRule="atLeast"/>
      <w:ind w:left="0"/>
      <w:jc w:val="center"/>
    </w:pPr>
    <w:rPr>
      <w:b/>
      <w:sz w:val="48"/>
    </w:rPr>
  </w:style>
  <w:style w:type="paragraph" w:styleId="Index4">
    <w:name w:val="index 4"/>
    <w:basedOn w:val="Normal"/>
    <w:next w:val="Normal"/>
    <w:autoRedefine/>
    <w:semiHidden/>
    <w:rsid w:val="00C17192"/>
    <w:pPr>
      <w:tabs>
        <w:tab w:val="right" w:leader="dot" w:pos="4140"/>
      </w:tabs>
      <w:spacing w:before="0" w:after="0"/>
      <w:ind w:left="880" w:hanging="220"/>
    </w:pPr>
  </w:style>
  <w:style w:type="paragraph" w:styleId="Index5">
    <w:name w:val="index 5"/>
    <w:basedOn w:val="Normal"/>
    <w:next w:val="Normal"/>
    <w:autoRedefine/>
    <w:semiHidden/>
    <w:rsid w:val="00C17192"/>
    <w:pPr>
      <w:tabs>
        <w:tab w:val="right" w:leader="dot" w:pos="4140"/>
      </w:tabs>
      <w:spacing w:before="0" w:after="0"/>
      <w:ind w:left="1100" w:hanging="220"/>
    </w:pPr>
  </w:style>
  <w:style w:type="paragraph" w:styleId="Index6">
    <w:name w:val="index 6"/>
    <w:basedOn w:val="Normal"/>
    <w:next w:val="Normal"/>
    <w:autoRedefine/>
    <w:semiHidden/>
    <w:rsid w:val="00C17192"/>
    <w:pPr>
      <w:tabs>
        <w:tab w:val="right" w:leader="dot" w:pos="4140"/>
      </w:tabs>
      <w:spacing w:before="0" w:after="0"/>
      <w:ind w:left="1320" w:hanging="220"/>
    </w:pPr>
  </w:style>
  <w:style w:type="paragraph" w:styleId="Index7">
    <w:name w:val="index 7"/>
    <w:basedOn w:val="Normal"/>
    <w:next w:val="Normal"/>
    <w:autoRedefine/>
    <w:semiHidden/>
    <w:rsid w:val="00C17192"/>
    <w:pPr>
      <w:tabs>
        <w:tab w:val="right" w:leader="dot" w:pos="4140"/>
      </w:tabs>
      <w:spacing w:before="0" w:after="0"/>
      <w:ind w:left="1540" w:hanging="220"/>
    </w:pPr>
  </w:style>
  <w:style w:type="paragraph" w:styleId="Index8">
    <w:name w:val="index 8"/>
    <w:basedOn w:val="Normal"/>
    <w:next w:val="Normal"/>
    <w:autoRedefine/>
    <w:semiHidden/>
    <w:rsid w:val="00C17192"/>
    <w:pPr>
      <w:tabs>
        <w:tab w:val="right" w:leader="dot" w:pos="4140"/>
      </w:tabs>
      <w:spacing w:before="0" w:after="0"/>
      <w:ind w:left="1760" w:hanging="220"/>
    </w:pPr>
  </w:style>
  <w:style w:type="paragraph" w:styleId="Index9">
    <w:name w:val="index 9"/>
    <w:basedOn w:val="Normal"/>
    <w:next w:val="Normal"/>
    <w:autoRedefine/>
    <w:semiHidden/>
    <w:rsid w:val="00C17192"/>
    <w:pPr>
      <w:tabs>
        <w:tab w:val="right" w:leader="dot" w:pos="4140"/>
      </w:tabs>
      <w:spacing w:before="0" w:after="0"/>
      <w:ind w:hanging="220"/>
    </w:pPr>
  </w:style>
  <w:style w:type="paragraph" w:styleId="CommentText">
    <w:name w:val="annotation text"/>
    <w:basedOn w:val="Normal"/>
    <w:link w:val="CommentTextChar"/>
    <w:semiHidden/>
    <w:rsid w:val="00C17192"/>
  </w:style>
  <w:style w:type="paragraph" w:styleId="DocumentMap">
    <w:name w:val="Document Map"/>
    <w:basedOn w:val="Normal"/>
    <w:semiHidden/>
    <w:rsid w:val="00C17192"/>
    <w:pPr>
      <w:shd w:val="clear" w:color="auto" w:fill="000080"/>
    </w:pPr>
    <w:rPr>
      <w:rFonts w:ascii="Tahoma" w:hAnsi="Tahoma" w:cs="Tahoma"/>
    </w:rPr>
  </w:style>
  <w:style w:type="paragraph" w:styleId="EndnoteText">
    <w:name w:val="endnote text"/>
    <w:basedOn w:val="Normal"/>
    <w:semiHidden/>
    <w:rsid w:val="00C17192"/>
  </w:style>
  <w:style w:type="paragraph" w:styleId="MacroText">
    <w:name w:val="macro"/>
    <w:semiHidden/>
    <w:rsid w:val="00C17192"/>
    <w:pPr>
      <w:tabs>
        <w:tab w:val="left" w:pos="480"/>
        <w:tab w:val="left" w:pos="960"/>
        <w:tab w:val="left" w:pos="1440"/>
        <w:tab w:val="left" w:pos="1920"/>
        <w:tab w:val="left" w:pos="2400"/>
        <w:tab w:val="left" w:pos="2880"/>
        <w:tab w:val="left" w:pos="3360"/>
        <w:tab w:val="left" w:pos="3840"/>
        <w:tab w:val="left" w:pos="4320"/>
      </w:tabs>
      <w:spacing w:before="120" w:after="120"/>
      <w:ind w:left="1980"/>
      <w:jc w:val="both"/>
    </w:pPr>
    <w:rPr>
      <w:rFonts w:ascii="Courier New" w:hAnsi="Courier New" w:cs="Courier New"/>
    </w:rPr>
  </w:style>
  <w:style w:type="paragraph" w:styleId="TableofFigures">
    <w:name w:val="table of figures"/>
    <w:basedOn w:val="Normal"/>
    <w:next w:val="Normal"/>
    <w:semiHidden/>
    <w:rsid w:val="00C17192"/>
    <w:pPr>
      <w:ind w:left="440" w:hanging="440"/>
    </w:pPr>
  </w:style>
  <w:style w:type="paragraph" w:styleId="TOAHeading">
    <w:name w:val="toa heading"/>
    <w:basedOn w:val="Normal"/>
    <w:next w:val="Normal"/>
    <w:semiHidden/>
    <w:rsid w:val="00C17192"/>
    <w:rPr>
      <w:rFonts w:cs="Arial"/>
      <w:b/>
      <w:bCs/>
      <w:sz w:val="24"/>
    </w:rPr>
  </w:style>
  <w:style w:type="character" w:styleId="CommentReference">
    <w:name w:val="annotation reference"/>
    <w:semiHidden/>
    <w:rsid w:val="00C17192"/>
    <w:rPr>
      <w:sz w:val="16"/>
      <w:szCs w:val="16"/>
    </w:rPr>
  </w:style>
  <w:style w:type="paragraph" w:styleId="BalloonText">
    <w:name w:val="Balloon Text"/>
    <w:basedOn w:val="Normal"/>
    <w:semiHidden/>
    <w:rsid w:val="00C17192"/>
    <w:rPr>
      <w:rFonts w:ascii="Tahoma" w:hAnsi="Tahoma" w:cs="Tahoma"/>
      <w:sz w:val="16"/>
      <w:szCs w:val="16"/>
    </w:rPr>
  </w:style>
  <w:style w:type="paragraph" w:styleId="CommentSubject">
    <w:name w:val="annotation subject"/>
    <w:basedOn w:val="CommentText"/>
    <w:next w:val="CommentText"/>
    <w:semiHidden/>
    <w:rsid w:val="00C17192"/>
    <w:rPr>
      <w:b/>
      <w:bCs/>
    </w:rPr>
  </w:style>
  <w:style w:type="paragraph" w:customStyle="1" w:styleId="ListBulletTight">
    <w:name w:val="List Bullet Tight"/>
    <w:basedOn w:val="ListBullet"/>
    <w:rsid w:val="00C17192"/>
    <w:pPr>
      <w:spacing w:before="0" w:after="0"/>
    </w:pPr>
  </w:style>
  <w:style w:type="paragraph" w:customStyle="1" w:styleId="Topics">
    <w:name w:val="Topics"/>
    <w:basedOn w:val="Normal"/>
    <w:rsid w:val="00C17192"/>
    <w:pPr>
      <w:tabs>
        <w:tab w:val="num" w:pos="2250"/>
      </w:tabs>
      <w:spacing w:before="0" w:after="0"/>
      <w:ind w:left="2250" w:hanging="360"/>
    </w:pPr>
    <w:rPr>
      <w:b/>
      <w:i/>
      <w:sz w:val="28"/>
    </w:rPr>
  </w:style>
  <w:style w:type="paragraph" w:customStyle="1" w:styleId="ListNumberTight">
    <w:name w:val="List Number Tight"/>
    <w:basedOn w:val="ListNumber"/>
    <w:rsid w:val="00C17192"/>
    <w:pPr>
      <w:numPr>
        <w:numId w:val="5"/>
      </w:numPr>
      <w:spacing w:before="0" w:after="0"/>
    </w:pPr>
  </w:style>
  <w:style w:type="paragraph" w:customStyle="1" w:styleId="Equation">
    <w:name w:val="Equation"/>
    <w:basedOn w:val="Normal"/>
    <w:next w:val="Normal"/>
    <w:rsid w:val="00C17192"/>
    <w:pPr>
      <w:tabs>
        <w:tab w:val="right" w:leader="dot" w:pos="8640"/>
      </w:tabs>
    </w:pPr>
  </w:style>
  <w:style w:type="paragraph" w:customStyle="1" w:styleId="FooterAquaveo">
    <w:name w:val="Footer Aquaveo"/>
    <w:rsid w:val="003F26DF"/>
    <w:pPr>
      <w:pBdr>
        <w:top w:val="single" w:sz="2" w:space="1" w:color="007749"/>
      </w:pBdr>
      <w:tabs>
        <w:tab w:val="left" w:pos="4080"/>
        <w:tab w:val="center" w:pos="4680"/>
        <w:tab w:val="right" w:pos="9360"/>
      </w:tabs>
    </w:pPr>
    <w:rPr>
      <w:rFonts w:ascii="Arial" w:hAnsi="Arial" w:cs="Arial"/>
      <w:color w:val="807F7D"/>
      <w:szCs w:val="24"/>
    </w:rPr>
  </w:style>
  <w:style w:type="paragraph" w:customStyle="1" w:styleId="HeaderAquaveo">
    <w:name w:val="Header Aquaveo"/>
    <w:rsid w:val="00C17192"/>
    <w:pPr>
      <w:pBdr>
        <w:bottom w:val="single" w:sz="12" w:space="1" w:color="auto"/>
      </w:pBdr>
      <w:tabs>
        <w:tab w:val="right" w:pos="9360"/>
      </w:tabs>
    </w:pPr>
    <w:rPr>
      <w:rFonts w:ascii="Arial" w:hAnsi="Arial"/>
      <w:b/>
      <w:i/>
      <w:szCs w:val="24"/>
    </w:rPr>
  </w:style>
  <w:style w:type="table" w:customStyle="1" w:styleId="TableAquaveo">
    <w:name w:val="Table Aquaveo"/>
    <w:basedOn w:val="TableNormal"/>
    <w:rsid w:val="00C17192"/>
    <w:pPr>
      <w:spacing w:before="120" w:after="120"/>
      <w:ind w:left="1440"/>
    </w:pPr>
    <w:rPr>
      <w:rFonts w:ascii="Arial" w:hAnsi="Arial"/>
      <w:sz w:val="16"/>
    </w:rPr>
    <w:tblPr>
      <w:tblInd w:w="14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style>
  <w:style w:type="paragraph" w:customStyle="1" w:styleId="TableTitle">
    <w:name w:val="Table Title"/>
    <w:basedOn w:val="TableHeading"/>
    <w:rsid w:val="00C17192"/>
    <w:pPr>
      <w:jc w:val="center"/>
    </w:pPr>
    <w:rPr>
      <w:sz w:val="22"/>
    </w:rPr>
  </w:style>
  <w:style w:type="character" w:styleId="PageNumber">
    <w:name w:val="page number"/>
    <w:basedOn w:val="DefaultParagraphFont"/>
    <w:rsid w:val="00C17192"/>
  </w:style>
  <w:style w:type="paragraph" w:customStyle="1" w:styleId="EditNote">
    <w:name w:val="Edit Note"/>
    <w:basedOn w:val="Normal"/>
    <w:rsid w:val="00C17192"/>
    <w:rPr>
      <w:color w:val="FF0000"/>
    </w:rPr>
  </w:style>
  <w:style w:type="paragraph" w:customStyle="1" w:styleId="Tactic">
    <w:name w:val="Tactic"/>
    <w:basedOn w:val="Normal"/>
    <w:rsid w:val="00C17192"/>
    <w:pPr>
      <w:numPr>
        <w:numId w:val="3"/>
      </w:numPr>
    </w:pPr>
  </w:style>
  <w:style w:type="character" w:styleId="FollowedHyperlink">
    <w:name w:val="FollowedHyperlink"/>
    <w:rsid w:val="00C17192"/>
    <w:rPr>
      <w:color w:val="800080"/>
      <w:u w:val="single"/>
    </w:rPr>
  </w:style>
  <w:style w:type="character" w:customStyle="1" w:styleId="ListNumberChar">
    <w:name w:val="List Number Char"/>
    <w:link w:val="ListNumber"/>
    <w:rsid w:val="00C17192"/>
    <w:rPr>
      <w:rFonts w:ascii="Arial" w:hAnsi="Arial"/>
      <w:szCs w:val="24"/>
    </w:rPr>
  </w:style>
  <w:style w:type="character" w:customStyle="1" w:styleId="CaptionChar">
    <w:name w:val="Caption Char"/>
    <w:link w:val="Caption"/>
    <w:rsid w:val="002F6908"/>
    <w:rPr>
      <w:rFonts w:ascii="Helvetica" w:hAnsi="Helvetica"/>
      <w:i/>
      <w:sz w:val="18"/>
    </w:rPr>
  </w:style>
  <w:style w:type="character" w:styleId="Hyperlink">
    <w:name w:val="Hyperlink"/>
    <w:uiPriority w:val="99"/>
    <w:rsid w:val="00C17192"/>
    <w:rPr>
      <w:color w:val="0000FF"/>
      <w:u w:val="single"/>
    </w:rPr>
  </w:style>
  <w:style w:type="paragraph" w:customStyle="1" w:styleId="ListBulletIndent">
    <w:name w:val="List Bullet Indent"/>
    <w:basedOn w:val="ListBullet"/>
    <w:rsid w:val="00C17192"/>
    <w:pPr>
      <w:ind w:left="2520"/>
    </w:pPr>
  </w:style>
  <w:style w:type="paragraph" w:customStyle="1" w:styleId="Version">
    <w:name w:val="Version"/>
    <w:basedOn w:val="Normal"/>
    <w:rsid w:val="00C17192"/>
    <w:pPr>
      <w:spacing w:before="0" w:after="0"/>
      <w:ind w:left="0"/>
      <w:jc w:val="right"/>
    </w:pPr>
    <w:rPr>
      <w:rFonts w:ascii="Arial Narrow" w:eastAsia="Cambria" w:hAnsi="Arial Narrow"/>
      <w:color w:val="FFFFFF"/>
      <w:sz w:val="48"/>
    </w:rPr>
  </w:style>
  <w:style w:type="paragraph" w:customStyle="1" w:styleId="TutorialHeading">
    <w:name w:val="Tutorial Heading"/>
    <w:basedOn w:val="Normal"/>
    <w:rsid w:val="00C17192"/>
    <w:pPr>
      <w:spacing w:before="0" w:after="0"/>
      <w:ind w:left="0"/>
    </w:pPr>
    <w:rPr>
      <w:rFonts w:eastAsia="Cambria"/>
      <w:i/>
      <w:sz w:val="34"/>
    </w:rPr>
  </w:style>
  <w:style w:type="paragraph" w:customStyle="1" w:styleId="TutorialName">
    <w:name w:val="Tutorial Name"/>
    <w:basedOn w:val="Normal"/>
    <w:rsid w:val="00C17192"/>
    <w:pPr>
      <w:spacing w:before="0" w:after="0"/>
      <w:ind w:left="0"/>
    </w:pPr>
    <w:rPr>
      <w:rFonts w:eastAsia="Cambria"/>
      <w:b/>
      <w:i/>
      <w:sz w:val="38"/>
    </w:rPr>
  </w:style>
  <w:style w:type="paragraph" w:customStyle="1" w:styleId="TutorialDescription">
    <w:name w:val="Tutorial Description"/>
    <w:basedOn w:val="Normal"/>
    <w:rsid w:val="00C17192"/>
    <w:pPr>
      <w:spacing w:before="0" w:after="0"/>
      <w:ind w:left="0"/>
    </w:pPr>
    <w:rPr>
      <w:rFonts w:ascii="Arial Narrow" w:eastAsia="Cambria" w:hAnsi="Arial Narrow"/>
      <w:color w:val="7F7F7F"/>
      <w:sz w:val="30"/>
    </w:rPr>
  </w:style>
  <w:style w:type="paragraph" w:customStyle="1" w:styleId="ObjectivesHeading">
    <w:name w:val="Objectives Heading"/>
    <w:basedOn w:val="Normal"/>
    <w:rsid w:val="00C17192"/>
    <w:pPr>
      <w:spacing w:before="0" w:after="0"/>
      <w:ind w:left="0"/>
    </w:pPr>
    <w:rPr>
      <w:rFonts w:eastAsia="Cambria"/>
      <w:color w:val="7F7F7F"/>
      <w:sz w:val="28"/>
    </w:rPr>
  </w:style>
  <w:style w:type="paragraph" w:customStyle="1" w:styleId="Objectives">
    <w:name w:val="Objectives"/>
    <w:basedOn w:val="Normal"/>
    <w:rsid w:val="00C17192"/>
    <w:pPr>
      <w:spacing w:before="0" w:after="0"/>
      <w:ind w:left="0"/>
    </w:pPr>
    <w:rPr>
      <w:rFonts w:eastAsia="Cambria"/>
    </w:rPr>
  </w:style>
  <w:style w:type="paragraph" w:customStyle="1" w:styleId="Requirements">
    <w:name w:val="Requirements"/>
    <w:basedOn w:val="Normal"/>
    <w:rsid w:val="00C17192"/>
    <w:pPr>
      <w:spacing w:before="0" w:after="0"/>
      <w:ind w:left="0"/>
    </w:pPr>
    <w:rPr>
      <w:rFonts w:ascii="Arial Narrow" w:eastAsia="Cambria" w:hAnsi="Arial Narrow"/>
      <w:color w:val="7F7F7F"/>
      <w:sz w:val="30"/>
    </w:rPr>
  </w:style>
  <w:style w:type="paragraph" w:customStyle="1" w:styleId="ListRequirements">
    <w:name w:val="List Requirements"/>
    <w:basedOn w:val="Normal"/>
    <w:rsid w:val="00C17192"/>
    <w:pPr>
      <w:numPr>
        <w:numId w:val="6"/>
      </w:numPr>
      <w:spacing w:before="0" w:after="0"/>
      <w:contextualSpacing/>
    </w:pPr>
    <w:rPr>
      <w:rFonts w:eastAsia="Cambria"/>
    </w:rPr>
  </w:style>
  <w:style w:type="paragraph" w:customStyle="1" w:styleId="BodyText">
    <w:name w:val="BodyText"/>
    <w:basedOn w:val="Normal"/>
    <w:link w:val="BodyTextChar"/>
    <w:autoRedefine/>
    <w:qFormat/>
    <w:rsid w:val="007C6893"/>
    <w:rPr>
      <w:rFonts w:cs="Arial"/>
      <w:szCs w:val="20"/>
    </w:rPr>
  </w:style>
  <w:style w:type="paragraph" w:customStyle="1" w:styleId="CNList">
    <w:name w:val="CN List"/>
    <w:basedOn w:val="ListNumber"/>
    <w:link w:val="CNListChar"/>
    <w:qFormat/>
    <w:rsid w:val="00CA375F"/>
  </w:style>
  <w:style w:type="character" w:customStyle="1" w:styleId="BodyTextChar">
    <w:name w:val="BodyText Char"/>
    <w:link w:val="BodyText"/>
    <w:rsid w:val="007C6893"/>
    <w:rPr>
      <w:rFonts w:ascii="Arial" w:hAnsi="Arial" w:cs="Arial"/>
    </w:rPr>
  </w:style>
  <w:style w:type="paragraph" w:styleId="Revision">
    <w:name w:val="Revision"/>
    <w:hidden/>
    <w:uiPriority w:val="99"/>
    <w:semiHidden/>
    <w:rsid w:val="00F22B73"/>
    <w:rPr>
      <w:sz w:val="22"/>
      <w:szCs w:val="24"/>
    </w:rPr>
  </w:style>
  <w:style w:type="character" w:customStyle="1" w:styleId="CNListChar">
    <w:name w:val="CN List Char"/>
    <w:basedOn w:val="ListNumberChar"/>
    <w:link w:val="CNList"/>
    <w:rsid w:val="00CA375F"/>
    <w:rPr>
      <w:rFonts w:ascii="Arial" w:hAnsi="Arial"/>
      <w:szCs w:val="24"/>
    </w:rPr>
  </w:style>
  <w:style w:type="paragraph" w:customStyle="1" w:styleId="Table">
    <w:name w:val="Table"/>
    <w:basedOn w:val="Caption"/>
    <w:link w:val="TableChar"/>
    <w:rsid w:val="008F19DA"/>
    <w:pPr>
      <w:spacing w:before="60"/>
      <w:ind w:left="288" w:hanging="144"/>
    </w:pPr>
    <w:rPr>
      <w:i w:val="0"/>
      <w:sz w:val="20"/>
    </w:rPr>
  </w:style>
  <w:style w:type="character" w:customStyle="1" w:styleId="TableChar">
    <w:name w:val="Table Char"/>
    <w:link w:val="Table"/>
    <w:rsid w:val="008F19DA"/>
    <w:rPr>
      <w:rFonts w:ascii="Helvetica" w:hAnsi="Helvetica"/>
      <w:i w:val="0"/>
      <w:sz w:val="18"/>
    </w:rPr>
  </w:style>
  <w:style w:type="paragraph" w:styleId="ListParagraph">
    <w:name w:val="List Paragraph"/>
    <w:basedOn w:val="Normal"/>
    <w:qFormat/>
    <w:rsid w:val="006978D8"/>
    <w:pPr>
      <w:spacing w:before="0" w:after="0"/>
      <w:ind w:left="720"/>
      <w:contextualSpacing/>
    </w:pPr>
    <w:rPr>
      <w:rFonts w:ascii="Cambria" w:eastAsia="Cambria" w:hAnsi="Cambria"/>
      <w:sz w:val="24"/>
    </w:rPr>
  </w:style>
  <w:style w:type="character" w:customStyle="1" w:styleId="CommandChar">
    <w:name w:val="Command Char"/>
    <w:rsid w:val="006978D8"/>
    <w:rPr>
      <w:b/>
      <w:i/>
      <w:sz w:val="22"/>
      <w:lang w:val="en-US" w:eastAsia="en-US" w:bidi="ar-SA"/>
    </w:rPr>
  </w:style>
  <w:style w:type="paragraph" w:customStyle="1" w:styleId="Buttondrop-downcheckboxChar">
    <w:name w:val="Button/drop-down/checkbox Char"/>
    <w:basedOn w:val="Normal"/>
    <w:next w:val="Normal"/>
    <w:link w:val="Buttondrop-downcheckboxCharChar"/>
    <w:rsid w:val="006978D8"/>
    <w:pPr>
      <w:ind w:left="1980"/>
    </w:pPr>
    <w:rPr>
      <w:i/>
      <w:szCs w:val="20"/>
    </w:rPr>
  </w:style>
  <w:style w:type="character" w:customStyle="1" w:styleId="Buttondrop-downcheckboxCharChar">
    <w:name w:val="Button/drop-down/checkbox Char Char"/>
    <w:link w:val="Buttondrop-downcheckboxChar"/>
    <w:rsid w:val="006978D8"/>
    <w:rPr>
      <w:i/>
      <w:sz w:val="22"/>
    </w:rPr>
  </w:style>
  <w:style w:type="character" w:customStyle="1" w:styleId="ToolMacroModuleCharChar">
    <w:name w:val="Tool/Macro/Module Char Char"/>
    <w:rsid w:val="006978D8"/>
    <w:rPr>
      <w:i/>
      <w:sz w:val="22"/>
      <w:lang w:val="en-US" w:eastAsia="en-US" w:bidi="ar-SA"/>
    </w:rPr>
  </w:style>
  <w:style w:type="paragraph" w:customStyle="1" w:styleId="Buttondrop-downcheckboxCharChar1">
    <w:name w:val="Button/drop-down/checkbox Char Char1"/>
    <w:basedOn w:val="Normal"/>
    <w:next w:val="Normal"/>
    <w:link w:val="Buttondrop-downcheckboxCharCharChar1"/>
    <w:rsid w:val="006978D8"/>
    <w:pPr>
      <w:ind w:left="1980"/>
    </w:pPr>
    <w:rPr>
      <w:i/>
      <w:szCs w:val="20"/>
    </w:rPr>
  </w:style>
  <w:style w:type="character" w:customStyle="1" w:styleId="Buttondrop-downcheckboxCharCharChar1">
    <w:name w:val="Button/drop-down/checkbox Char Char Char1"/>
    <w:link w:val="Buttondrop-downcheckboxCharChar1"/>
    <w:rsid w:val="006978D8"/>
    <w:rPr>
      <w:i/>
      <w:sz w:val="22"/>
    </w:rPr>
  </w:style>
  <w:style w:type="paragraph" w:customStyle="1" w:styleId="inputCharCharChar">
    <w:name w:val="input Char Char Char"/>
    <w:basedOn w:val="Normal"/>
    <w:next w:val="Normal"/>
    <w:link w:val="inputCharCharCharChar"/>
    <w:rsid w:val="006978D8"/>
    <w:pPr>
      <w:ind w:left="2700" w:hanging="360"/>
    </w:pPr>
    <w:rPr>
      <w:i/>
      <w:szCs w:val="20"/>
    </w:rPr>
  </w:style>
  <w:style w:type="character" w:customStyle="1" w:styleId="inputCharCharCharChar">
    <w:name w:val="input Char Char Char Char"/>
    <w:link w:val="inputCharCharChar"/>
    <w:rsid w:val="006978D8"/>
    <w:rPr>
      <w:i/>
      <w:sz w:val="22"/>
    </w:rPr>
  </w:style>
  <w:style w:type="paragraph" w:customStyle="1" w:styleId="Textbody">
    <w:name w:val="Textbody"/>
    <w:basedOn w:val="Normal"/>
    <w:rsid w:val="006978D8"/>
    <w:pPr>
      <w:tabs>
        <w:tab w:val="left" w:pos="2850"/>
      </w:tabs>
      <w:ind w:left="0"/>
    </w:pPr>
  </w:style>
  <w:style w:type="character" w:customStyle="1" w:styleId="FolderDirectoryChar">
    <w:name w:val="Folder/Directory Char"/>
    <w:link w:val="FolderDirectory"/>
    <w:rsid w:val="00AB3D31"/>
    <w:rPr>
      <w:b/>
      <w:i/>
      <w:sz w:val="22"/>
    </w:rPr>
  </w:style>
  <w:style w:type="paragraph" w:customStyle="1" w:styleId="FolderDirectory">
    <w:name w:val="Folder/Directory"/>
    <w:basedOn w:val="Normal"/>
    <w:next w:val="Normal"/>
    <w:link w:val="FolderDirectoryChar"/>
    <w:rsid w:val="00AB3D31"/>
    <w:pPr>
      <w:numPr>
        <w:numId w:val="7"/>
      </w:numPr>
      <w:tabs>
        <w:tab w:val="clear" w:pos="2160"/>
      </w:tabs>
      <w:ind w:left="1980" w:firstLine="0"/>
    </w:pPr>
    <w:rPr>
      <w:rFonts w:ascii="Times New Roman" w:hAnsi="Times New Roman"/>
      <w:b/>
      <w:i/>
      <w:sz w:val="22"/>
      <w:szCs w:val="20"/>
    </w:rPr>
  </w:style>
  <w:style w:type="paragraph" w:customStyle="1" w:styleId="FileName">
    <w:name w:val="File Name"/>
    <w:basedOn w:val="Normal"/>
    <w:next w:val="Normal"/>
    <w:link w:val="FileNameChar"/>
    <w:rsid w:val="00877624"/>
    <w:pPr>
      <w:spacing w:after="120"/>
      <w:ind w:left="1980"/>
    </w:pPr>
    <w:rPr>
      <w:rFonts w:ascii="Times New Roman" w:hAnsi="Times New Roman"/>
      <w:i/>
      <w:sz w:val="22"/>
      <w:szCs w:val="20"/>
    </w:rPr>
  </w:style>
  <w:style w:type="character" w:customStyle="1" w:styleId="FileNameChar">
    <w:name w:val="File Name Char"/>
    <w:link w:val="FileName"/>
    <w:rsid w:val="00877624"/>
    <w:rPr>
      <w:i/>
      <w:sz w:val="22"/>
    </w:rPr>
  </w:style>
  <w:style w:type="character" w:customStyle="1" w:styleId="Buttondrop-downcheckboxChar1">
    <w:name w:val="Button/drop-down/checkbox Char1"/>
    <w:rsid w:val="00877624"/>
    <w:rPr>
      <w:i/>
      <w:sz w:val="22"/>
      <w:lang w:val="en-US" w:eastAsia="en-US" w:bidi="ar-SA"/>
    </w:rPr>
  </w:style>
  <w:style w:type="paragraph" w:customStyle="1" w:styleId="Buttondrop-downcheckbox">
    <w:name w:val="Button/drop-down/checkbox"/>
    <w:basedOn w:val="Normal"/>
    <w:next w:val="Normal"/>
    <w:link w:val="Buttondrop-downcheckboxChar2"/>
    <w:rsid w:val="00877624"/>
    <w:pPr>
      <w:spacing w:after="120"/>
      <w:ind w:left="1980"/>
    </w:pPr>
    <w:rPr>
      <w:rFonts w:ascii="Times New Roman" w:hAnsi="Times New Roman"/>
      <w:i/>
      <w:sz w:val="22"/>
      <w:szCs w:val="20"/>
    </w:rPr>
  </w:style>
  <w:style w:type="character" w:customStyle="1" w:styleId="Buttondrop-downcheckboxChar2">
    <w:name w:val="Button/drop-down/checkbox Char2"/>
    <w:link w:val="Buttondrop-downcheckbox"/>
    <w:rsid w:val="00877624"/>
    <w:rPr>
      <w:i/>
      <w:sz w:val="22"/>
    </w:rPr>
  </w:style>
  <w:style w:type="paragraph" w:customStyle="1" w:styleId="Numbered">
    <w:name w:val="Numbered"/>
    <w:aliases w:val="Left:  1.63&quot;,Hanging:  0.25&quot;,Before:  1.63&quot;"/>
    <w:basedOn w:val="Normal"/>
    <w:link w:val="NumberedChar"/>
    <w:rsid w:val="005A0BAC"/>
    <w:pPr>
      <w:spacing w:after="120"/>
      <w:ind w:left="2376" w:hanging="360"/>
    </w:pPr>
    <w:rPr>
      <w:rFonts w:ascii="Times New Roman" w:hAnsi="Times New Roman"/>
      <w:sz w:val="22"/>
      <w:szCs w:val="20"/>
    </w:rPr>
  </w:style>
  <w:style w:type="character" w:customStyle="1" w:styleId="NumberedChar">
    <w:name w:val="Numbered Char"/>
    <w:aliases w:val="Left:  1.63&quot; Char,Hanging:  0.25&quot; Char Char,Before:  1.63&quot; Char,Hanging:  0.25&quot; Char"/>
    <w:link w:val="Numbered"/>
    <w:rsid w:val="005A0BAC"/>
    <w:rPr>
      <w:sz w:val="22"/>
    </w:rPr>
  </w:style>
  <w:style w:type="character" w:customStyle="1" w:styleId="HighlightChar">
    <w:name w:val="Highlight Char"/>
    <w:rsid w:val="00353993"/>
    <w:rPr>
      <w:b/>
      <w:bCs/>
      <w:sz w:val="22"/>
      <w:lang w:val="en-US" w:eastAsia="en-US" w:bidi="ar-SA"/>
    </w:rPr>
  </w:style>
  <w:style w:type="paragraph" w:styleId="ListBullet3">
    <w:name w:val="List Bullet 3"/>
    <w:basedOn w:val="Normal"/>
    <w:unhideWhenUsed/>
    <w:rsid w:val="00DC36E3"/>
    <w:pPr>
      <w:numPr>
        <w:numId w:val="8"/>
      </w:numPr>
      <w:contextualSpacing/>
    </w:pPr>
  </w:style>
  <w:style w:type="paragraph" w:customStyle="1" w:styleId="ToolMacroModule">
    <w:name w:val="Tool/Macro/Module"/>
    <w:basedOn w:val="Normal"/>
    <w:next w:val="Normal"/>
    <w:link w:val="ToolMacroModuleChar"/>
    <w:rsid w:val="00DC36E3"/>
    <w:pPr>
      <w:spacing w:after="120"/>
      <w:ind w:left="1980"/>
    </w:pPr>
    <w:rPr>
      <w:rFonts w:ascii="Times New Roman" w:hAnsi="Times New Roman"/>
      <w:i/>
      <w:sz w:val="22"/>
      <w:szCs w:val="20"/>
    </w:rPr>
  </w:style>
  <w:style w:type="character" w:customStyle="1" w:styleId="ToolMacroModuleChar">
    <w:name w:val="Tool/Macro/Module Char"/>
    <w:link w:val="ToolMacroModule"/>
    <w:rsid w:val="00DC36E3"/>
    <w:rPr>
      <w:i/>
      <w:sz w:val="22"/>
    </w:rPr>
  </w:style>
  <w:style w:type="paragraph" w:customStyle="1" w:styleId="input">
    <w:name w:val="input"/>
    <w:basedOn w:val="Normal"/>
    <w:next w:val="Normal"/>
    <w:link w:val="inputChar2"/>
    <w:rsid w:val="003E072C"/>
    <w:pPr>
      <w:spacing w:after="120"/>
      <w:ind w:left="2700" w:hanging="360"/>
    </w:pPr>
    <w:rPr>
      <w:rFonts w:ascii="Times New Roman" w:hAnsi="Times New Roman"/>
      <w:i/>
      <w:sz w:val="22"/>
      <w:szCs w:val="20"/>
    </w:rPr>
  </w:style>
  <w:style w:type="character" w:customStyle="1" w:styleId="inputChar2">
    <w:name w:val="input Char2"/>
    <w:link w:val="input"/>
    <w:rsid w:val="003E072C"/>
    <w:rPr>
      <w:i/>
      <w:sz w:val="22"/>
    </w:rPr>
  </w:style>
  <w:style w:type="paragraph" w:customStyle="1" w:styleId="CaptionTable">
    <w:name w:val="Caption (Table)"/>
    <w:basedOn w:val="Normal"/>
    <w:rsid w:val="00B22AC0"/>
    <w:pPr>
      <w:spacing w:before="240" w:after="120"/>
      <w:ind w:left="1980"/>
    </w:pPr>
    <w:rPr>
      <w:rFonts w:ascii="Helvetica" w:hAnsi="Helvetica"/>
      <w:b/>
      <w:sz w:val="22"/>
      <w:szCs w:val="20"/>
    </w:rPr>
  </w:style>
  <w:style w:type="paragraph" w:customStyle="1" w:styleId="Buttondrop-downcheckboxCharCharChar">
    <w:name w:val="Button/drop-down/checkbox Char Char Char"/>
    <w:basedOn w:val="Normal"/>
    <w:next w:val="Normal"/>
    <w:link w:val="Buttondrop-downcheckboxCharCharCharChar"/>
    <w:rsid w:val="00B22AC0"/>
    <w:pPr>
      <w:spacing w:after="120"/>
      <w:ind w:left="1980"/>
    </w:pPr>
    <w:rPr>
      <w:rFonts w:ascii="Times New Roman" w:hAnsi="Times New Roman"/>
      <w:i/>
      <w:sz w:val="22"/>
      <w:szCs w:val="20"/>
    </w:rPr>
  </w:style>
  <w:style w:type="character" w:customStyle="1" w:styleId="Buttondrop-downcheckboxCharCharCharChar">
    <w:name w:val="Button/drop-down/checkbox Char Char Char Char"/>
    <w:link w:val="Buttondrop-downcheckboxCharCharChar"/>
    <w:rsid w:val="00B22AC0"/>
    <w:rPr>
      <w:i/>
      <w:sz w:val="22"/>
    </w:rPr>
  </w:style>
  <w:style w:type="paragraph" w:customStyle="1" w:styleId="inputChar">
    <w:name w:val="input Char"/>
    <w:basedOn w:val="Normal"/>
    <w:next w:val="Normal"/>
    <w:link w:val="inputCharChar"/>
    <w:rsid w:val="00B22AC0"/>
    <w:pPr>
      <w:numPr>
        <w:numId w:val="9"/>
      </w:numPr>
      <w:spacing w:after="120"/>
    </w:pPr>
    <w:rPr>
      <w:rFonts w:ascii="Times New Roman" w:hAnsi="Times New Roman"/>
      <w:i/>
      <w:sz w:val="22"/>
      <w:szCs w:val="20"/>
    </w:rPr>
  </w:style>
  <w:style w:type="character" w:customStyle="1" w:styleId="FolderDirectoryCharChar">
    <w:name w:val="Folder/Directory Char Char"/>
    <w:rsid w:val="00B22AC0"/>
    <w:rPr>
      <w:b/>
      <w:i/>
      <w:sz w:val="22"/>
      <w:lang w:val="en-US" w:eastAsia="en-US" w:bidi="ar-SA"/>
    </w:rPr>
  </w:style>
  <w:style w:type="character" w:customStyle="1" w:styleId="FileNameCharChar">
    <w:name w:val="File Name Char Char"/>
    <w:rsid w:val="00B22AC0"/>
    <w:rPr>
      <w:i/>
      <w:sz w:val="22"/>
      <w:lang w:val="en-US" w:eastAsia="en-US" w:bidi="ar-SA"/>
    </w:rPr>
  </w:style>
  <w:style w:type="character" w:customStyle="1" w:styleId="inputCharChar">
    <w:name w:val="input Char Char"/>
    <w:link w:val="inputChar"/>
    <w:rsid w:val="00B22AC0"/>
    <w:rPr>
      <w:i/>
      <w:sz w:val="22"/>
    </w:rPr>
  </w:style>
  <w:style w:type="paragraph" w:customStyle="1" w:styleId="NumberenteredChar">
    <w:name w:val="Number entered Char"/>
    <w:basedOn w:val="Normal"/>
    <w:next w:val="Normal"/>
    <w:link w:val="NumberenteredCharChar"/>
    <w:rsid w:val="00B22AC0"/>
    <w:pPr>
      <w:spacing w:after="120"/>
      <w:ind w:left="1980"/>
    </w:pPr>
    <w:rPr>
      <w:rFonts w:ascii="Times New Roman" w:hAnsi="Times New Roman"/>
      <w:b/>
      <w:sz w:val="22"/>
      <w:szCs w:val="20"/>
    </w:rPr>
  </w:style>
  <w:style w:type="character" w:customStyle="1" w:styleId="NumberenteredCharChar">
    <w:name w:val="Number entered Char Char"/>
    <w:link w:val="NumberenteredChar"/>
    <w:rsid w:val="00B22AC0"/>
    <w:rPr>
      <w:b/>
      <w:sz w:val="22"/>
    </w:rPr>
  </w:style>
  <w:style w:type="character" w:customStyle="1" w:styleId="ToolMacroModuleChar1">
    <w:name w:val="Tool/Macro/Module Char1"/>
    <w:rsid w:val="00B22AC0"/>
    <w:rPr>
      <w:i/>
      <w:sz w:val="22"/>
      <w:lang w:val="en-US" w:eastAsia="en-US" w:bidi="ar-SA"/>
    </w:rPr>
  </w:style>
  <w:style w:type="paragraph" w:customStyle="1" w:styleId="TutorialNameLink">
    <w:name w:val="Tutorial Name Link"/>
    <w:basedOn w:val="Heading1"/>
    <w:next w:val="Normal"/>
    <w:rsid w:val="00B22AC0"/>
    <w:pPr>
      <w:numPr>
        <w:numId w:val="0"/>
      </w:numPr>
      <w:pBdr>
        <w:bottom w:val="none" w:sz="0" w:space="0" w:color="auto"/>
      </w:pBdr>
      <w:spacing w:before="0"/>
    </w:pPr>
    <w:rPr>
      <w:bCs/>
      <w:i/>
      <w:sz w:val="38"/>
    </w:rPr>
  </w:style>
  <w:style w:type="paragraph" w:customStyle="1" w:styleId="NormalComplexBold">
    <w:name w:val="Normal + (Complex) Bold"/>
    <w:basedOn w:val="Normal"/>
    <w:link w:val="NormalComplexBoldChar"/>
    <w:rsid w:val="00B22AC0"/>
    <w:pPr>
      <w:numPr>
        <w:numId w:val="10"/>
      </w:numPr>
      <w:spacing w:before="0" w:after="0"/>
    </w:pPr>
    <w:rPr>
      <w:rFonts w:ascii="Times New Roman" w:hAnsi="Times New Roman"/>
      <w:sz w:val="22"/>
      <w:szCs w:val="20"/>
    </w:rPr>
  </w:style>
  <w:style w:type="paragraph" w:customStyle="1" w:styleId="CoverageChar">
    <w:name w:val="Coverage Char"/>
    <w:basedOn w:val="Normal"/>
    <w:next w:val="Normal"/>
    <w:link w:val="CoverageCharChar"/>
    <w:rsid w:val="00B22AC0"/>
    <w:pPr>
      <w:spacing w:after="120"/>
      <w:ind w:left="1980"/>
    </w:pPr>
    <w:rPr>
      <w:rFonts w:ascii="Times New Roman" w:hAnsi="Times New Roman"/>
      <w:i/>
      <w:sz w:val="22"/>
      <w:szCs w:val="20"/>
    </w:rPr>
  </w:style>
  <w:style w:type="character" w:customStyle="1" w:styleId="CoverageCharChar">
    <w:name w:val="Coverage Char Char"/>
    <w:link w:val="CoverageChar"/>
    <w:rsid w:val="00B22AC0"/>
    <w:rPr>
      <w:i/>
      <w:sz w:val="22"/>
    </w:rPr>
  </w:style>
  <w:style w:type="paragraph" w:customStyle="1" w:styleId="ListNu">
    <w:name w:val="List Nu"/>
    <w:basedOn w:val="Normal"/>
    <w:semiHidden/>
    <w:rsid w:val="00B22AC0"/>
    <w:pPr>
      <w:spacing w:after="120"/>
      <w:ind w:left="1980"/>
    </w:pPr>
    <w:rPr>
      <w:rFonts w:ascii="Times New Roman" w:hAnsi="Times New Roman"/>
      <w:sz w:val="22"/>
      <w:szCs w:val="20"/>
    </w:rPr>
  </w:style>
  <w:style w:type="paragraph" w:customStyle="1" w:styleId="Chapter">
    <w:name w:val="Chapter"/>
    <w:basedOn w:val="ChapterName"/>
    <w:rsid w:val="00B22AC0"/>
    <w:rPr>
      <w:rFonts w:ascii="Helvetica" w:hAnsi="Helvetica"/>
      <w:noProof/>
      <w:szCs w:val="20"/>
    </w:rPr>
  </w:style>
  <w:style w:type="character" w:customStyle="1" w:styleId="Buttondrop-downcheckboxCharChar2">
    <w:name w:val="Button/drop-down/checkbox Char Char2"/>
    <w:rsid w:val="00B22AC0"/>
    <w:rPr>
      <w:i/>
      <w:sz w:val="22"/>
      <w:lang w:val="en-US" w:eastAsia="en-US" w:bidi="ar-SA"/>
    </w:rPr>
  </w:style>
  <w:style w:type="character" w:customStyle="1" w:styleId="Buttondrop-downcheckboxCharCharCharCharChar">
    <w:name w:val="Button/drop-down/checkbox Char Char Char Char Char"/>
    <w:rsid w:val="00B22AC0"/>
    <w:rPr>
      <w:i/>
      <w:sz w:val="22"/>
      <w:lang w:val="en-US" w:eastAsia="en-US" w:bidi="ar-SA"/>
    </w:rPr>
  </w:style>
  <w:style w:type="paragraph" w:styleId="PlainText">
    <w:name w:val="Plain Text"/>
    <w:basedOn w:val="Normal"/>
    <w:link w:val="PlainTextChar"/>
    <w:rsid w:val="00B22AC0"/>
    <w:pPr>
      <w:spacing w:before="0" w:after="0"/>
      <w:ind w:left="0"/>
    </w:pPr>
    <w:rPr>
      <w:rFonts w:ascii="Courier New" w:hAnsi="Courier New" w:cs="Courier New"/>
      <w:szCs w:val="20"/>
    </w:rPr>
  </w:style>
  <w:style w:type="character" w:customStyle="1" w:styleId="PlainTextChar">
    <w:name w:val="Plain Text Char"/>
    <w:basedOn w:val="DefaultParagraphFont"/>
    <w:link w:val="PlainText"/>
    <w:rsid w:val="00B22AC0"/>
    <w:rPr>
      <w:rFonts w:ascii="Courier New" w:hAnsi="Courier New" w:cs="Courier New"/>
    </w:rPr>
  </w:style>
  <w:style w:type="character" w:customStyle="1" w:styleId="inputChar1">
    <w:name w:val="input Char1"/>
    <w:rsid w:val="00B22AC0"/>
    <w:rPr>
      <w:i/>
      <w:sz w:val="22"/>
      <w:lang w:val="en-US" w:eastAsia="en-US" w:bidi="ar-SA"/>
    </w:rPr>
  </w:style>
  <w:style w:type="character" w:customStyle="1" w:styleId="HeaderChar">
    <w:name w:val="Header Char"/>
    <w:link w:val="Header"/>
    <w:rsid w:val="00B22AC0"/>
    <w:rPr>
      <w:rFonts w:ascii="Arial" w:hAnsi="Arial"/>
      <w:szCs w:val="24"/>
    </w:rPr>
  </w:style>
  <w:style w:type="character" w:customStyle="1" w:styleId="Heading6Char">
    <w:name w:val="Heading 6 Char"/>
    <w:link w:val="Heading6"/>
    <w:rsid w:val="00B22AC0"/>
    <w:rPr>
      <w:rFonts w:ascii="Arial" w:hAnsi="Arial"/>
      <w:b/>
      <w:bCs/>
      <w:szCs w:val="22"/>
    </w:rPr>
  </w:style>
  <w:style w:type="character" w:customStyle="1" w:styleId="Heading1Char">
    <w:name w:val="Heading 1 Char"/>
    <w:link w:val="Heading1"/>
    <w:rsid w:val="00982961"/>
    <w:rPr>
      <w:rFonts w:ascii="Arial" w:hAnsi="Arial" w:cs="Arial"/>
      <w:b/>
      <w:kern w:val="32"/>
      <w:sz w:val="28"/>
      <w:szCs w:val="32"/>
    </w:rPr>
  </w:style>
  <w:style w:type="paragraph" w:customStyle="1" w:styleId="Coverage">
    <w:name w:val="Coverage"/>
    <w:basedOn w:val="Normal"/>
    <w:next w:val="Normal"/>
    <w:rsid w:val="00B22AC0"/>
    <w:pPr>
      <w:spacing w:after="120"/>
      <w:ind w:left="1980"/>
    </w:pPr>
    <w:rPr>
      <w:rFonts w:ascii="Times New Roman" w:hAnsi="Times New Roman"/>
      <w:i/>
      <w:sz w:val="22"/>
      <w:szCs w:val="20"/>
    </w:rPr>
  </w:style>
  <w:style w:type="paragraph" w:customStyle="1" w:styleId="Numberentered">
    <w:name w:val="Number entered"/>
    <w:basedOn w:val="Normal"/>
    <w:next w:val="Normal"/>
    <w:rsid w:val="00B22AC0"/>
    <w:pPr>
      <w:spacing w:after="120"/>
      <w:ind w:left="1980"/>
    </w:pPr>
    <w:rPr>
      <w:rFonts w:ascii="Times New Roman" w:hAnsi="Times New Roman"/>
      <w:b/>
      <w:sz w:val="22"/>
      <w:szCs w:val="20"/>
    </w:rPr>
  </w:style>
  <w:style w:type="character" w:customStyle="1" w:styleId="Buttondrop-downcheckboxCharCharCharCharCharChar">
    <w:name w:val="Button/drop-down/checkbox Char Char Char Char Char Char"/>
    <w:rsid w:val="00B22AC0"/>
    <w:rPr>
      <w:i/>
      <w:sz w:val="22"/>
      <w:lang w:val="en-US" w:eastAsia="en-US" w:bidi="ar-SA"/>
    </w:rPr>
  </w:style>
  <w:style w:type="paragraph" w:customStyle="1" w:styleId="WebLink">
    <w:name w:val="Web Link"/>
    <w:basedOn w:val="Normal"/>
    <w:link w:val="WebLinkChar"/>
    <w:rsid w:val="00B22AC0"/>
    <w:pPr>
      <w:spacing w:after="120"/>
      <w:ind w:left="1980"/>
    </w:pPr>
    <w:rPr>
      <w:rFonts w:ascii="Times New Roman" w:hAnsi="Times New Roman"/>
      <w:sz w:val="22"/>
      <w:szCs w:val="20"/>
      <w:u w:val="single"/>
    </w:rPr>
  </w:style>
  <w:style w:type="character" w:customStyle="1" w:styleId="WebLinkChar">
    <w:name w:val="Web Link Char"/>
    <w:link w:val="WebLink"/>
    <w:rsid w:val="00B22AC0"/>
    <w:rPr>
      <w:sz w:val="22"/>
      <w:u w:val="single"/>
    </w:rPr>
  </w:style>
  <w:style w:type="paragraph" w:customStyle="1" w:styleId="NormalLeft">
    <w:name w:val="Normal + Left"/>
    <w:aliases w:val="Before:  0 pt,After:  0 pt,Line spacing:  1.5 lines"/>
    <w:basedOn w:val="Normal"/>
    <w:rsid w:val="00B22AC0"/>
    <w:pPr>
      <w:numPr>
        <w:ilvl w:val="2"/>
        <w:numId w:val="11"/>
      </w:numPr>
      <w:spacing w:before="0" w:after="0" w:line="360" w:lineRule="auto"/>
    </w:pPr>
    <w:rPr>
      <w:rFonts w:ascii="Times New Roman" w:hAnsi="Times New Roman"/>
      <w:sz w:val="22"/>
      <w:szCs w:val="20"/>
    </w:rPr>
  </w:style>
  <w:style w:type="character" w:customStyle="1" w:styleId="NormalComplexBoldChar">
    <w:name w:val="Normal + (Complex) Bold Char"/>
    <w:link w:val="NormalComplexBold"/>
    <w:rsid w:val="00B22AC0"/>
    <w:rPr>
      <w:sz w:val="22"/>
    </w:rPr>
  </w:style>
  <w:style w:type="paragraph" w:customStyle="1" w:styleId="NormalComplexCourierNew">
    <w:name w:val="Normal + (Complex) Courier New"/>
    <w:aliases w:val="(Complex) 11 pt"/>
    <w:basedOn w:val="Normal"/>
    <w:link w:val="NormalComplexCourierNewChar"/>
    <w:rsid w:val="00B22AC0"/>
    <w:pPr>
      <w:spacing w:after="120"/>
      <w:ind w:left="2700" w:hanging="360"/>
    </w:pPr>
    <w:rPr>
      <w:rFonts w:ascii="Times New Roman" w:hAnsi="Times New Roman"/>
      <w:sz w:val="22"/>
      <w:szCs w:val="20"/>
    </w:rPr>
  </w:style>
  <w:style w:type="character" w:customStyle="1" w:styleId="NormalComplexCourierNewChar">
    <w:name w:val="Normal + (Complex) Courier New Char"/>
    <w:aliases w:val="(Complex) 11 pt Char"/>
    <w:link w:val="NormalComplexCourierNew"/>
    <w:rsid w:val="00B22AC0"/>
    <w:rPr>
      <w:sz w:val="22"/>
    </w:rPr>
  </w:style>
  <w:style w:type="character" w:customStyle="1" w:styleId="mw-headline">
    <w:name w:val="mw-headline"/>
    <w:rsid w:val="00B22AC0"/>
    <w:rPr>
      <w:rFonts w:cs="Times New Roman"/>
    </w:rPr>
  </w:style>
  <w:style w:type="paragraph" w:styleId="NormalWeb">
    <w:name w:val="Normal (Web)"/>
    <w:basedOn w:val="Normal"/>
    <w:rsid w:val="00B22AC0"/>
    <w:pPr>
      <w:spacing w:before="100" w:beforeAutospacing="1" w:after="100" w:afterAutospacing="1"/>
      <w:ind w:left="0"/>
    </w:pPr>
    <w:rPr>
      <w:rFonts w:ascii="Times New Roman" w:eastAsia="Calibri" w:hAnsi="Times New Roman"/>
      <w:sz w:val="24"/>
    </w:rPr>
  </w:style>
  <w:style w:type="character" w:customStyle="1" w:styleId="CommentTextChar">
    <w:name w:val="Comment Text Char"/>
    <w:link w:val="CommentText"/>
    <w:semiHidden/>
    <w:locked/>
    <w:rsid w:val="00A25537"/>
    <w:rPr>
      <w:rFonts w:ascii="Arial" w:hAnsi="Arial"/>
      <w:szCs w:val="24"/>
    </w:rPr>
  </w:style>
  <w:style w:type="table" w:styleId="LightShading">
    <w:name w:val="Light Shading"/>
    <w:basedOn w:val="TableNormal"/>
    <w:uiPriority w:val="60"/>
    <w:rsid w:val="00B02A1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5360F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76486">
      <w:bodyDiv w:val="1"/>
      <w:marLeft w:val="0"/>
      <w:marRight w:val="0"/>
      <w:marTop w:val="0"/>
      <w:marBottom w:val="0"/>
      <w:divBdr>
        <w:top w:val="none" w:sz="0" w:space="0" w:color="auto"/>
        <w:left w:val="none" w:sz="0" w:space="0" w:color="auto"/>
        <w:bottom w:val="none" w:sz="0" w:space="0" w:color="auto"/>
        <w:right w:val="none" w:sz="0" w:space="0" w:color="auto"/>
      </w:divBdr>
    </w:div>
    <w:div w:id="452020321">
      <w:bodyDiv w:val="1"/>
      <w:marLeft w:val="0"/>
      <w:marRight w:val="0"/>
      <w:marTop w:val="0"/>
      <w:marBottom w:val="0"/>
      <w:divBdr>
        <w:top w:val="none" w:sz="0" w:space="0" w:color="auto"/>
        <w:left w:val="none" w:sz="0" w:space="0" w:color="auto"/>
        <w:bottom w:val="none" w:sz="0" w:space="0" w:color="auto"/>
        <w:right w:val="none" w:sz="0" w:space="0" w:color="auto"/>
      </w:divBdr>
    </w:div>
    <w:div w:id="887912425">
      <w:bodyDiv w:val="1"/>
      <w:marLeft w:val="0"/>
      <w:marRight w:val="0"/>
      <w:marTop w:val="0"/>
      <w:marBottom w:val="0"/>
      <w:divBdr>
        <w:top w:val="none" w:sz="0" w:space="0" w:color="auto"/>
        <w:left w:val="none" w:sz="0" w:space="0" w:color="auto"/>
        <w:bottom w:val="none" w:sz="0" w:space="0" w:color="auto"/>
        <w:right w:val="none" w:sz="0" w:space="0" w:color="auto"/>
      </w:divBdr>
    </w:div>
    <w:div w:id="1095051042">
      <w:bodyDiv w:val="1"/>
      <w:marLeft w:val="0"/>
      <w:marRight w:val="0"/>
      <w:marTop w:val="0"/>
      <w:marBottom w:val="0"/>
      <w:divBdr>
        <w:top w:val="none" w:sz="0" w:space="0" w:color="auto"/>
        <w:left w:val="none" w:sz="0" w:space="0" w:color="auto"/>
        <w:bottom w:val="none" w:sz="0" w:space="0" w:color="auto"/>
        <w:right w:val="none" w:sz="0" w:space="0" w:color="auto"/>
      </w:divBdr>
    </w:div>
    <w:div w:id="1202936897">
      <w:bodyDiv w:val="1"/>
      <w:marLeft w:val="0"/>
      <w:marRight w:val="0"/>
      <w:marTop w:val="0"/>
      <w:marBottom w:val="0"/>
      <w:divBdr>
        <w:top w:val="none" w:sz="0" w:space="0" w:color="auto"/>
        <w:left w:val="none" w:sz="0" w:space="0" w:color="auto"/>
        <w:bottom w:val="none" w:sz="0" w:space="0" w:color="auto"/>
        <w:right w:val="none" w:sz="0" w:space="0" w:color="auto"/>
      </w:divBdr>
    </w:div>
    <w:div w:id="1591039815">
      <w:bodyDiv w:val="1"/>
      <w:marLeft w:val="0"/>
      <w:marRight w:val="0"/>
      <w:marTop w:val="0"/>
      <w:marBottom w:val="0"/>
      <w:divBdr>
        <w:top w:val="none" w:sz="0" w:space="0" w:color="auto"/>
        <w:left w:val="none" w:sz="0" w:space="0" w:color="auto"/>
        <w:bottom w:val="none" w:sz="0" w:space="0" w:color="auto"/>
        <w:right w:val="none" w:sz="0" w:space="0" w:color="auto"/>
      </w:divBdr>
    </w:div>
    <w:div w:id="1644575434">
      <w:bodyDiv w:val="1"/>
      <w:marLeft w:val="0"/>
      <w:marRight w:val="0"/>
      <w:marTop w:val="0"/>
      <w:marBottom w:val="0"/>
      <w:divBdr>
        <w:top w:val="none" w:sz="0" w:space="0" w:color="auto"/>
        <w:left w:val="none" w:sz="0" w:space="0" w:color="auto"/>
        <w:bottom w:val="none" w:sz="0" w:space="0" w:color="auto"/>
        <w:right w:val="none" w:sz="0" w:space="0" w:color="auto"/>
      </w:divBdr>
      <w:divsChild>
        <w:div w:id="933126991">
          <w:marLeft w:val="274"/>
          <w:marRight w:val="0"/>
          <w:marTop w:val="0"/>
          <w:marBottom w:val="0"/>
          <w:divBdr>
            <w:top w:val="none" w:sz="0" w:space="0" w:color="auto"/>
            <w:left w:val="none" w:sz="0" w:space="0" w:color="auto"/>
            <w:bottom w:val="none" w:sz="0" w:space="0" w:color="auto"/>
            <w:right w:val="none" w:sz="0" w:space="0" w:color="auto"/>
          </w:divBdr>
        </w:div>
      </w:divsChild>
    </w:div>
    <w:div w:id="2077849685">
      <w:bodyDiv w:val="1"/>
      <w:marLeft w:val="0"/>
      <w:marRight w:val="0"/>
      <w:marTop w:val="0"/>
      <w:marBottom w:val="0"/>
      <w:divBdr>
        <w:top w:val="none" w:sz="0" w:space="0" w:color="auto"/>
        <w:left w:val="none" w:sz="0" w:space="0" w:color="auto"/>
        <w:bottom w:val="none" w:sz="0" w:space="0" w:color="auto"/>
        <w:right w:val="none" w:sz="0" w:space="0" w:color="auto"/>
      </w:divBdr>
    </w:div>
    <w:div w:id="208262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0.png"/><Relationship Id="rId32"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9.pn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5.png"/><Relationship Id="rId31"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corrigan\Documents\1TE\wintr20\wms_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54310A1D8026845A8E3C8E6882F4009" ma:contentTypeVersion="12" ma:contentTypeDescription="Create a new document." ma:contentTypeScope="" ma:versionID="60216cff67e9fb8ab70531f5944bf002">
  <xsd:schema xmlns:xsd="http://www.w3.org/2001/XMLSchema" xmlns:xs="http://www.w3.org/2001/XMLSchema" xmlns:p="http://schemas.microsoft.com/office/2006/metadata/properties" xmlns:ns2="b704d045-e893-4e43-955d-f5732404f935" xmlns:ns3="dbfc1284-c02e-458f-a882-8b32e3925b43" targetNamespace="http://schemas.microsoft.com/office/2006/metadata/properties" ma:root="true" ma:fieldsID="8aca1d3703262fcfaa3400b978ddc914" ns2:_="" ns3:_="">
    <xsd:import namespace="b704d045-e893-4e43-955d-f5732404f935"/>
    <xsd:import namespace="dbfc1284-c02e-458f-a882-8b32e3925b4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04d045-e893-4e43-955d-f5732404f9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e6c1609-49e0-4fdc-8f5b-8b798a96913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bfc1284-c02e-458f-a882-8b32e3925b4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eaf3f96-32f8-4452-983a-210a101d0d8f}" ma:internalName="TaxCatchAll" ma:showField="CatchAllData" ma:web="dbfc1284-c02e-458f-a882-8b32e3925b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bfc1284-c02e-458f-a882-8b32e3925b43" xsi:nil="true"/>
    <lcf76f155ced4ddcb4097134ff3c332f xmlns="b704d045-e893-4e43-955d-f5732404f93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3FC9EA-6D50-4EF9-99AD-961F271722DF}">
  <ds:schemaRefs>
    <ds:schemaRef ds:uri="http://schemas.openxmlformats.org/officeDocument/2006/bibliography"/>
  </ds:schemaRefs>
</ds:datastoreItem>
</file>

<file path=customXml/itemProps2.xml><?xml version="1.0" encoding="utf-8"?>
<ds:datastoreItem xmlns:ds="http://schemas.openxmlformats.org/officeDocument/2006/customXml" ds:itemID="{5837A6D6-081F-4BA3-9BB7-3A053CE064DC}"/>
</file>

<file path=customXml/itemProps3.xml><?xml version="1.0" encoding="utf-8"?>
<ds:datastoreItem xmlns:ds="http://schemas.openxmlformats.org/officeDocument/2006/customXml" ds:itemID="{B2F33D2C-9348-43F4-8E5C-E65B10724DA7}"/>
</file>

<file path=customXml/itemProps4.xml><?xml version="1.0" encoding="utf-8"?>
<ds:datastoreItem xmlns:ds="http://schemas.openxmlformats.org/officeDocument/2006/customXml" ds:itemID="{EF9E53FA-D7B2-4F79-AF17-9EE3361A0199}"/>
</file>

<file path=docProps/app.xml><?xml version="1.0" encoding="utf-8"?>
<Properties xmlns="http://schemas.openxmlformats.org/officeDocument/2006/extended-properties" xmlns:vt="http://schemas.openxmlformats.org/officeDocument/2006/docPropsVTypes">
  <Template>wms_new.dotx</Template>
  <TotalTime>19697</TotalTime>
  <Pages>7</Pages>
  <Words>1346</Words>
  <Characters>7673</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Aquaveo</Company>
  <LinksUpToDate>false</LinksUpToDate>
  <CharactersWithSpaces>9001</CharactersWithSpaces>
  <SharedDoc>false</SharedDoc>
  <HLinks>
    <vt:vector size="222" baseType="variant">
      <vt:variant>
        <vt:i4>1048639</vt:i4>
      </vt:variant>
      <vt:variant>
        <vt:i4>212</vt:i4>
      </vt:variant>
      <vt:variant>
        <vt:i4>0</vt:i4>
      </vt:variant>
      <vt:variant>
        <vt:i4>5</vt:i4>
      </vt:variant>
      <vt:variant>
        <vt:lpwstr/>
      </vt:variant>
      <vt:variant>
        <vt:lpwstr>_Toc79584690</vt:lpwstr>
      </vt:variant>
      <vt:variant>
        <vt:i4>1638462</vt:i4>
      </vt:variant>
      <vt:variant>
        <vt:i4>206</vt:i4>
      </vt:variant>
      <vt:variant>
        <vt:i4>0</vt:i4>
      </vt:variant>
      <vt:variant>
        <vt:i4>5</vt:i4>
      </vt:variant>
      <vt:variant>
        <vt:lpwstr/>
      </vt:variant>
      <vt:variant>
        <vt:lpwstr>_Toc79584689</vt:lpwstr>
      </vt:variant>
      <vt:variant>
        <vt:i4>1572926</vt:i4>
      </vt:variant>
      <vt:variant>
        <vt:i4>200</vt:i4>
      </vt:variant>
      <vt:variant>
        <vt:i4>0</vt:i4>
      </vt:variant>
      <vt:variant>
        <vt:i4>5</vt:i4>
      </vt:variant>
      <vt:variant>
        <vt:lpwstr/>
      </vt:variant>
      <vt:variant>
        <vt:lpwstr>_Toc79584688</vt:lpwstr>
      </vt:variant>
      <vt:variant>
        <vt:i4>1507390</vt:i4>
      </vt:variant>
      <vt:variant>
        <vt:i4>194</vt:i4>
      </vt:variant>
      <vt:variant>
        <vt:i4>0</vt:i4>
      </vt:variant>
      <vt:variant>
        <vt:i4>5</vt:i4>
      </vt:variant>
      <vt:variant>
        <vt:lpwstr/>
      </vt:variant>
      <vt:variant>
        <vt:lpwstr>_Toc79584687</vt:lpwstr>
      </vt:variant>
      <vt:variant>
        <vt:i4>1441854</vt:i4>
      </vt:variant>
      <vt:variant>
        <vt:i4>188</vt:i4>
      </vt:variant>
      <vt:variant>
        <vt:i4>0</vt:i4>
      </vt:variant>
      <vt:variant>
        <vt:i4>5</vt:i4>
      </vt:variant>
      <vt:variant>
        <vt:lpwstr/>
      </vt:variant>
      <vt:variant>
        <vt:lpwstr>_Toc79584686</vt:lpwstr>
      </vt:variant>
      <vt:variant>
        <vt:i4>1376318</vt:i4>
      </vt:variant>
      <vt:variant>
        <vt:i4>182</vt:i4>
      </vt:variant>
      <vt:variant>
        <vt:i4>0</vt:i4>
      </vt:variant>
      <vt:variant>
        <vt:i4>5</vt:i4>
      </vt:variant>
      <vt:variant>
        <vt:lpwstr/>
      </vt:variant>
      <vt:variant>
        <vt:lpwstr>_Toc79584685</vt:lpwstr>
      </vt:variant>
      <vt:variant>
        <vt:i4>1310782</vt:i4>
      </vt:variant>
      <vt:variant>
        <vt:i4>176</vt:i4>
      </vt:variant>
      <vt:variant>
        <vt:i4>0</vt:i4>
      </vt:variant>
      <vt:variant>
        <vt:i4>5</vt:i4>
      </vt:variant>
      <vt:variant>
        <vt:lpwstr/>
      </vt:variant>
      <vt:variant>
        <vt:lpwstr>_Toc79584684</vt:lpwstr>
      </vt:variant>
      <vt:variant>
        <vt:i4>1245246</vt:i4>
      </vt:variant>
      <vt:variant>
        <vt:i4>170</vt:i4>
      </vt:variant>
      <vt:variant>
        <vt:i4>0</vt:i4>
      </vt:variant>
      <vt:variant>
        <vt:i4>5</vt:i4>
      </vt:variant>
      <vt:variant>
        <vt:lpwstr/>
      </vt:variant>
      <vt:variant>
        <vt:lpwstr>_Toc79584683</vt:lpwstr>
      </vt:variant>
      <vt:variant>
        <vt:i4>1179710</vt:i4>
      </vt:variant>
      <vt:variant>
        <vt:i4>164</vt:i4>
      </vt:variant>
      <vt:variant>
        <vt:i4>0</vt:i4>
      </vt:variant>
      <vt:variant>
        <vt:i4>5</vt:i4>
      </vt:variant>
      <vt:variant>
        <vt:lpwstr/>
      </vt:variant>
      <vt:variant>
        <vt:lpwstr>_Toc79584682</vt:lpwstr>
      </vt:variant>
      <vt:variant>
        <vt:i4>1114174</vt:i4>
      </vt:variant>
      <vt:variant>
        <vt:i4>158</vt:i4>
      </vt:variant>
      <vt:variant>
        <vt:i4>0</vt:i4>
      </vt:variant>
      <vt:variant>
        <vt:i4>5</vt:i4>
      </vt:variant>
      <vt:variant>
        <vt:lpwstr/>
      </vt:variant>
      <vt:variant>
        <vt:lpwstr>_Toc79584681</vt:lpwstr>
      </vt:variant>
      <vt:variant>
        <vt:i4>1048638</vt:i4>
      </vt:variant>
      <vt:variant>
        <vt:i4>152</vt:i4>
      </vt:variant>
      <vt:variant>
        <vt:i4>0</vt:i4>
      </vt:variant>
      <vt:variant>
        <vt:i4>5</vt:i4>
      </vt:variant>
      <vt:variant>
        <vt:lpwstr/>
      </vt:variant>
      <vt:variant>
        <vt:lpwstr>_Toc79584680</vt:lpwstr>
      </vt:variant>
      <vt:variant>
        <vt:i4>1638449</vt:i4>
      </vt:variant>
      <vt:variant>
        <vt:i4>146</vt:i4>
      </vt:variant>
      <vt:variant>
        <vt:i4>0</vt:i4>
      </vt:variant>
      <vt:variant>
        <vt:i4>5</vt:i4>
      </vt:variant>
      <vt:variant>
        <vt:lpwstr/>
      </vt:variant>
      <vt:variant>
        <vt:lpwstr>_Toc79584679</vt:lpwstr>
      </vt:variant>
      <vt:variant>
        <vt:i4>1572913</vt:i4>
      </vt:variant>
      <vt:variant>
        <vt:i4>140</vt:i4>
      </vt:variant>
      <vt:variant>
        <vt:i4>0</vt:i4>
      </vt:variant>
      <vt:variant>
        <vt:i4>5</vt:i4>
      </vt:variant>
      <vt:variant>
        <vt:lpwstr/>
      </vt:variant>
      <vt:variant>
        <vt:lpwstr>_Toc79584678</vt:lpwstr>
      </vt:variant>
      <vt:variant>
        <vt:i4>1507377</vt:i4>
      </vt:variant>
      <vt:variant>
        <vt:i4>134</vt:i4>
      </vt:variant>
      <vt:variant>
        <vt:i4>0</vt:i4>
      </vt:variant>
      <vt:variant>
        <vt:i4>5</vt:i4>
      </vt:variant>
      <vt:variant>
        <vt:lpwstr/>
      </vt:variant>
      <vt:variant>
        <vt:lpwstr>_Toc79584677</vt:lpwstr>
      </vt:variant>
      <vt:variant>
        <vt:i4>1441841</vt:i4>
      </vt:variant>
      <vt:variant>
        <vt:i4>128</vt:i4>
      </vt:variant>
      <vt:variant>
        <vt:i4>0</vt:i4>
      </vt:variant>
      <vt:variant>
        <vt:i4>5</vt:i4>
      </vt:variant>
      <vt:variant>
        <vt:lpwstr/>
      </vt:variant>
      <vt:variant>
        <vt:lpwstr>_Toc79584676</vt:lpwstr>
      </vt:variant>
      <vt:variant>
        <vt:i4>1376305</vt:i4>
      </vt:variant>
      <vt:variant>
        <vt:i4>122</vt:i4>
      </vt:variant>
      <vt:variant>
        <vt:i4>0</vt:i4>
      </vt:variant>
      <vt:variant>
        <vt:i4>5</vt:i4>
      </vt:variant>
      <vt:variant>
        <vt:lpwstr/>
      </vt:variant>
      <vt:variant>
        <vt:lpwstr>_Toc79584675</vt:lpwstr>
      </vt:variant>
      <vt:variant>
        <vt:i4>1310769</vt:i4>
      </vt:variant>
      <vt:variant>
        <vt:i4>116</vt:i4>
      </vt:variant>
      <vt:variant>
        <vt:i4>0</vt:i4>
      </vt:variant>
      <vt:variant>
        <vt:i4>5</vt:i4>
      </vt:variant>
      <vt:variant>
        <vt:lpwstr/>
      </vt:variant>
      <vt:variant>
        <vt:lpwstr>_Toc79584674</vt:lpwstr>
      </vt:variant>
      <vt:variant>
        <vt:i4>1245233</vt:i4>
      </vt:variant>
      <vt:variant>
        <vt:i4>110</vt:i4>
      </vt:variant>
      <vt:variant>
        <vt:i4>0</vt:i4>
      </vt:variant>
      <vt:variant>
        <vt:i4>5</vt:i4>
      </vt:variant>
      <vt:variant>
        <vt:lpwstr/>
      </vt:variant>
      <vt:variant>
        <vt:lpwstr>_Toc79584673</vt:lpwstr>
      </vt:variant>
      <vt:variant>
        <vt:i4>1179697</vt:i4>
      </vt:variant>
      <vt:variant>
        <vt:i4>104</vt:i4>
      </vt:variant>
      <vt:variant>
        <vt:i4>0</vt:i4>
      </vt:variant>
      <vt:variant>
        <vt:i4>5</vt:i4>
      </vt:variant>
      <vt:variant>
        <vt:lpwstr/>
      </vt:variant>
      <vt:variant>
        <vt:lpwstr>_Toc79584672</vt:lpwstr>
      </vt:variant>
      <vt:variant>
        <vt:i4>1114161</vt:i4>
      </vt:variant>
      <vt:variant>
        <vt:i4>98</vt:i4>
      </vt:variant>
      <vt:variant>
        <vt:i4>0</vt:i4>
      </vt:variant>
      <vt:variant>
        <vt:i4>5</vt:i4>
      </vt:variant>
      <vt:variant>
        <vt:lpwstr/>
      </vt:variant>
      <vt:variant>
        <vt:lpwstr>_Toc79584671</vt:lpwstr>
      </vt:variant>
      <vt:variant>
        <vt:i4>1048625</vt:i4>
      </vt:variant>
      <vt:variant>
        <vt:i4>92</vt:i4>
      </vt:variant>
      <vt:variant>
        <vt:i4>0</vt:i4>
      </vt:variant>
      <vt:variant>
        <vt:i4>5</vt:i4>
      </vt:variant>
      <vt:variant>
        <vt:lpwstr/>
      </vt:variant>
      <vt:variant>
        <vt:lpwstr>_Toc79584670</vt:lpwstr>
      </vt:variant>
      <vt:variant>
        <vt:i4>1638448</vt:i4>
      </vt:variant>
      <vt:variant>
        <vt:i4>86</vt:i4>
      </vt:variant>
      <vt:variant>
        <vt:i4>0</vt:i4>
      </vt:variant>
      <vt:variant>
        <vt:i4>5</vt:i4>
      </vt:variant>
      <vt:variant>
        <vt:lpwstr/>
      </vt:variant>
      <vt:variant>
        <vt:lpwstr>_Toc79584669</vt:lpwstr>
      </vt:variant>
      <vt:variant>
        <vt:i4>1572912</vt:i4>
      </vt:variant>
      <vt:variant>
        <vt:i4>80</vt:i4>
      </vt:variant>
      <vt:variant>
        <vt:i4>0</vt:i4>
      </vt:variant>
      <vt:variant>
        <vt:i4>5</vt:i4>
      </vt:variant>
      <vt:variant>
        <vt:lpwstr/>
      </vt:variant>
      <vt:variant>
        <vt:lpwstr>_Toc79584668</vt:lpwstr>
      </vt:variant>
      <vt:variant>
        <vt:i4>1507376</vt:i4>
      </vt:variant>
      <vt:variant>
        <vt:i4>74</vt:i4>
      </vt:variant>
      <vt:variant>
        <vt:i4>0</vt:i4>
      </vt:variant>
      <vt:variant>
        <vt:i4>5</vt:i4>
      </vt:variant>
      <vt:variant>
        <vt:lpwstr/>
      </vt:variant>
      <vt:variant>
        <vt:lpwstr>_Toc79584667</vt:lpwstr>
      </vt:variant>
      <vt:variant>
        <vt:i4>1441840</vt:i4>
      </vt:variant>
      <vt:variant>
        <vt:i4>68</vt:i4>
      </vt:variant>
      <vt:variant>
        <vt:i4>0</vt:i4>
      </vt:variant>
      <vt:variant>
        <vt:i4>5</vt:i4>
      </vt:variant>
      <vt:variant>
        <vt:lpwstr/>
      </vt:variant>
      <vt:variant>
        <vt:lpwstr>_Toc79584666</vt:lpwstr>
      </vt:variant>
      <vt:variant>
        <vt:i4>1376304</vt:i4>
      </vt:variant>
      <vt:variant>
        <vt:i4>62</vt:i4>
      </vt:variant>
      <vt:variant>
        <vt:i4>0</vt:i4>
      </vt:variant>
      <vt:variant>
        <vt:i4>5</vt:i4>
      </vt:variant>
      <vt:variant>
        <vt:lpwstr/>
      </vt:variant>
      <vt:variant>
        <vt:lpwstr>_Toc79584665</vt:lpwstr>
      </vt:variant>
      <vt:variant>
        <vt:i4>1310768</vt:i4>
      </vt:variant>
      <vt:variant>
        <vt:i4>56</vt:i4>
      </vt:variant>
      <vt:variant>
        <vt:i4>0</vt:i4>
      </vt:variant>
      <vt:variant>
        <vt:i4>5</vt:i4>
      </vt:variant>
      <vt:variant>
        <vt:lpwstr/>
      </vt:variant>
      <vt:variant>
        <vt:lpwstr>_Toc79584664</vt:lpwstr>
      </vt:variant>
      <vt:variant>
        <vt:i4>1245232</vt:i4>
      </vt:variant>
      <vt:variant>
        <vt:i4>50</vt:i4>
      </vt:variant>
      <vt:variant>
        <vt:i4>0</vt:i4>
      </vt:variant>
      <vt:variant>
        <vt:i4>5</vt:i4>
      </vt:variant>
      <vt:variant>
        <vt:lpwstr/>
      </vt:variant>
      <vt:variant>
        <vt:lpwstr>_Toc79584663</vt:lpwstr>
      </vt:variant>
      <vt:variant>
        <vt:i4>1179696</vt:i4>
      </vt:variant>
      <vt:variant>
        <vt:i4>44</vt:i4>
      </vt:variant>
      <vt:variant>
        <vt:i4>0</vt:i4>
      </vt:variant>
      <vt:variant>
        <vt:i4>5</vt:i4>
      </vt:variant>
      <vt:variant>
        <vt:lpwstr/>
      </vt:variant>
      <vt:variant>
        <vt:lpwstr>_Toc79584662</vt:lpwstr>
      </vt:variant>
      <vt:variant>
        <vt:i4>1114160</vt:i4>
      </vt:variant>
      <vt:variant>
        <vt:i4>38</vt:i4>
      </vt:variant>
      <vt:variant>
        <vt:i4>0</vt:i4>
      </vt:variant>
      <vt:variant>
        <vt:i4>5</vt:i4>
      </vt:variant>
      <vt:variant>
        <vt:lpwstr/>
      </vt:variant>
      <vt:variant>
        <vt:lpwstr>_Toc79584661</vt:lpwstr>
      </vt:variant>
      <vt:variant>
        <vt:i4>1048624</vt:i4>
      </vt:variant>
      <vt:variant>
        <vt:i4>32</vt:i4>
      </vt:variant>
      <vt:variant>
        <vt:i4>0</vt:i4>
      </vt:variant>
      <vt:variant>
        <vt:i4>5</vt:i4>
      </vt:variant>
      <vt:variant>
        <vt:lpwstr/>
      </vt:variant>
      <vt:variant>
        <vt:lpwstr>_Toc79584660</vt:lpwstr>
      </vt:variant>
      <vt:variant>
        <vt:i4>1638451</vt:i4>
      </vt:variant>
      <vt:variant>
        <vt:i4>26</vt:i4>
      </vt:variant>
      <vt:variant>
        <vt:i4>0</vt:i4>
      </vt:variant>
      <vt:variant>
        <vt:i4>5</vt:i4>
      </vt:variant>
      <vt:variant>
        <vt:lpwstr/>
      </vt:variant>
      <vt:variant>
        <vt:lpwstr>_Toc79584659</vt:lpwstr>
      </vt:variant>
      <vt:variant>
        <vt:i4>1572915</vt:i4>
      </vt:variant>
      <vt:variant>
        <vt:i4>20</vt:i4>
      </vt:variant>
      <vt:variant>
        <vt:i4>0</vt:i4>
      </vt:variant>
      <vt:variant>
        <vt:i4>5</vt:i4>
      </vt:variant>
      <vt:variant>
        <vt:lpwstr/>
      </vt:variant>
      <vt:variant>
        <vt:lpwstr>_Toc79584658</vt:lpwstr>
      </vt:variant>
      <vt:variant>
        <vt:i4>1507379</vt:i4>
      </vt:variant>
      <vt:variant>
        <vt:i4>14</vt:i4>
      </vt:variant>
      <vt:variant>
        <vt:i4>0</vt:i4>
      </vt:variant>
      <vt:variant>
        <vt:i4>5</vt:i4>
      </vt:variant>
      <vt:variant>
        <vt:lpwstr/>
      </vt:variant>
      <vt:variant>
        <vt:lpwstr>_Toc79584657</vt:lpwstr>
      </vt:variant>
      <vt:variant>
        <vt:i4>1441843</vt:i4>
      </vt:variant>
      <vt:variant>
        <vt:i4>8</vt:i4>
      </vt:variant>
      <vt:variant>
        <vt:i4>0</vt:i4>
      </vt:variant>
      <vt:variant>
        <vt:i4>5</vt:i4>
      </vt:variant>
      <vt:variant>
        <vt:lpwstr/>
      </vt:variant>
      <vt:variant>
        <vt:lpwstr>_Toc79584656</vt:lpwstr>
      </vt:variant>
      <vt:variant>
        <vt:i4>1376307</vt:i4>
      </vt:variant>
      <vt:variant>
        <vt:i4>2</vt:i4>
      </vt:variant>
      <vt:variant>
        <vt:i4>0</vt:i4>
      </vt:variant>
      <vt:variant>
        <vt:i4>5</vt:i4>
      </vt:variant>
      <vt:variant>
        <vt:lpwstr/>
      </vt:variant>
      <vt:variant>
        <vt:lpwstr>_Toc79584655</vt:lpwstr>
      </vt:variant>
      <vt:variant>
        <vt:i4>458752</vt:i4>
      </vt:variant>
      <vt:variant>
        <vt:i4>0</vt:i4>
      </vt:variant>
      <vt:variant>
        <vt:i4>0</vt:i4>
      </vt:variant>
      <vt:variant>
        <vt:i4>5</vt:i4>
      </vt:variant>
      <vt:variant>
        <vt:lpwstr>http://pubs.usgs.gov/of/2000/0466/report.pdf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Riley Corrigan</dc:creator>
  <cp:lastModifiedBy>Jeffery Creer</cp:lastModifiedBy>
  <cp:revision>26</cp:revision>
  <cp:lastPrinted>2023-08-21T19:08:00Z</cp:lastPrinted>
  <dcterms:created xsi:type="dcterms:W3CDTF">2024-04-22T20:50:00Z</dcterms:created>
  <dcterms:modified xsi:type="dcterms:W3CDTF">2024-08-01T22:59:00Z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0x010100054310A1D8026845A8E3C8E6882F4009</vt:lpwstr>
  </property>
</Properties>
</file>